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tblLook w:val="04A0"/>
      </w:tblPr>
      <w:tblGrid>
        <w:gridCol w:w="5387"/>
        <w:gridCol w:w="3118"/>
      </w:tblGrid>
      <w:tr w:rsidR="00243200" w:rsidRPr="00243200" w:rsidTr="00585AD5">
        <w:trPr>
          <w:trHeight w:val="13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AD5" w:rsidRDefault="00243200" w:rsidP="00585AD5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 xml:space="preserve">Додаток до рішення                                             Вищої ради правосуддя                                                                                       </w:t>
            </w:r>
            <w:r w:rsidR="00585AD5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 xml:space="preserve">        24 листопада</w:t>
            </w:r>
            <w:r w:rsidR="00585AD5" w:rsidRPr="00585AD5">
              <w:rPr>
                <w:rFonts w:eastAsia="Times New Roman"/>
                <w:b/>
                <w:bCs/>
                <w:color w:val="000000"/>
                <w:szCs w:val="24"/>
                <w:lang w:val="ru-RU" w:eastAsia="uk-UA"/>
              </w:rPr>
              <w:t xml:space="preserve"> </w:t>
            </w:r>
            <w:r w:rsidR="00585AD5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2020</w:t>
            </w:r>
            <w:r w:rsidR="00585AD5">
              <w:rPr>
                <w:rFonts w:eastAsia="Times New Roman"/>
                <w:b/>
                <w:bCs/>
                <w:color w:val="000000"/>
                <w:szCs w:val="24"/>
                <w:lang w:val="en-US" w:eastAsia="uk-UA"/>
              </w:rPr>
              <w:t> </w:t>
            </w:r>
            <w:r w:rsidR="00585AD5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 xml:space="preserve">року </w:t>
            </w:r>
          </w:p>
          <w:p w:rsidR="00243200" w:rsidRPr="00243200" w:rsidRDefault="00243200" w:rsidP="00585AD5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№ 3237/0/15-20</w:t>
            </w:r>
          </w:p>
        </w:tc>
      </w:tr>
      <w:tr w:rsidR="00243200" w:rsidRPr="00243200" w:rsidTr="00585AD5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243200" w:rsidRPr="00243200" w:rsidTr="00585AD5">
        <w:trPr>
          <w:trHeight w:val="375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24320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  <w:t>СЕРЕДНІЙ ЧАС НЕОБХІДНИЙ ДЛЯ РОЗГЛЯДУ СУДОВИХ СПРАВ</w:t>
            </w:r>
          </w:p>
        </w:tc>
      </w:tr>
      <w:tr w:rsidR="00243200" w:rsidRPr="00243200" w:rsidTr="00585AD5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243200" w:rsidRPr="00243200" w:rsidTr="00585AD5">
        <w:trPr>
          <w:trHeight w:val="10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Справи і матеріали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Середній час розгляду справ і матеріалів, хв.</w:t>
            </w:r>
          </w:p>
        </w:tc>
      </w:tr>
      <w:tr w:rsidR="00243200" w:rsidRPr="00243200" w:rsidTr="00585AD5">
        <w:trPr>
          <w:trHeight w:val="5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  <w:t>Місцеві загальні суди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342</w:t>
            </w:r>
          </w:p>
        </w:tc>
      </w:tr>
      <w:tr w:rsidR="00243200" w:rsidRPr="00243200" w:rsidTr="00585AD5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кримінальні провадження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547</w:t>
            </w:r>
          </w:p>
        </w:tc>
      </w:tr>
      <w:tr w:rsidR="00243200" w:rsidRPr="00243200" w:rsidTr="00585AD5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досудового розслідування (слідчі судді)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91</w:t>
            </w:r>
          </w:p>
        </w:tc>
      </w:tr>
      <w:tr w:rsidR="00243200" w:rsidRPr="00243200" w:rsidTr="00585AD5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адміністративного судочинства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379</w:t>
            </w:r>
          </w:p>
        </w:tc>
      </w:tr>
      <w:tr w:rsidR="00243200" w:rsidRPr="00243200" w:rsidTr="00585AD5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цивільного судочинства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287</w:t>
            </w:r>
          </w:p>
        </w:tc>
      </w:tr>
      <w:tr w:rsidR="00243200" w:rsidRPr="00243200" w:rsidTr="00585AD5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адміністративні правопорушення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130</w:t>
            </w:r>
          </w:p>
        </w:tc>
      </w:tr>
      <w:tr w:rsidR="00243200" w:rsidRPr="00243200" w:rsidTr="00585AD5">
        <w:trPr>
          <w:trHeight w:val="4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окремі процесуальні питання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99</w:t>
            </w:r>
          </w:p>
        </w:tc>
      </w:tr>
      <w:tr w:rsidR="00243200" w:rsidRPr="00243200" w:rsidTr="00585AD5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  <w:t>Апеляційні загальні суди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456</w:t>
            </w:r>
          </w:p>
        </w:tc>
      </w:tr>
      <w:tr w:rsidR="00243200" w:rsidRPr="00243200" w:rsidTr="00585AD5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кримінального провадження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689</w:t>
            </w:r>
          </w:p>
        </w:tc>
      </w:tr>
      <w:tr w:rsidR="00243200" w:rsidRPr="00243200" w:rsidTr="00585AD5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досудового розслідування (слідчі судді)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81</w:t>
            </w:r>
          </w:p>
        </w:tc>
      </w:tr>
      <w:tr w:rsidR="00243200" w:rsidRPr="00243200" w:rsidTr="00585AD5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цивільного судочинства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340</w:t>
            </w:r>
          </w:p>
        </w:tc>
      </w:tr>
      <w:tr w:rsidR="00243200" w:rsidRPr="00243200" w:rsidTr="00585AD5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адміністративні правопорушення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245</w:t>
            </w:r>
          </w:p>
        </w:tc>
      </w:tr>
      <w:tr w:rsidR="00243200" w:rsidRPr="00243200" w:rsidTr="00585AD5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окремі процесуальні питання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117</w:t>
            </w:r>
          </w:p>
        </w:tc>
      </w:tr>
      <w:tr w:rsidR="00243200" w:rsidRPr="00243200" w:rsidTr="00585AD5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  <w:t>Окружні адміністративні суди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567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адміністративного судочинства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597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окремі процесуальні питання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179</w:t>
            </w:r>
          </w:p>
        </w:tc>
      </w:tr>
      <w:tr w:rsidR="00243200" w:rsidRPr="00243200" w:rsidTr="00585AD5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  <w:t>Апеляційні адміністративні суди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389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адміністративного судочинства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405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окремі процесуальні питання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176</w:t>
            </w:r>
          </w:p>
        </w:tc>
      </w:tr>
      <w:tr w:rsidR="00243200" w:rsidRPr="00243200" w:rsidTr="00585AD5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  <w:t>Місцеві господарські суди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705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господарського судочинства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757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окремі процесуальні питання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222</w:t>
            </w:r>
          </w:p>
        </w:tc>
      </w:tr>
      <w:tr w:rsidR="00243200" w:rsidRPr="00243200" w:rsidTr="00585AD5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uk-UA"/>
              </w:rPr>
              <w:lastRenderedPageBreak/>
              <w:t>Апеляційні господарські суди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b/>
                <w:bCs/>
                <w:color w:val="000000"/>
                <w:szCs w:val="24"/>
                <w:lang w:eastAsia="uk-UA"/>
              </w:rPr>
              <w:t>523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Cs w:val="24"/>
                <w:lang w:eastAsia="uk-UA"/>
              </w:rPr>
            </w:pPr>
            <w:r w:rsidRPr="00243200">
              <w:rPr>
                <w:rFonts w:eastAsia="Times New Roman"/>
                <w:szCs w:val="24"/>
                <w:lang w:eastAsia="uk-UA"/>
              </w:rPr>
              <w:t>господарського судочинства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556</w:t>
            </w:r>
          </w:p>
        </w:tc>
      </w:tr>
      <w:tr w:rsidR="00243200" w:rsidRPr="00243200" w:rsidTr="00585AD5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i/>
                <w:iCs/>
                <w:szCs w:val="24"/>
                <w:lang w:eastAsia="uk-UA"/>
              </w:rPr>
            </w:pPr>
            <w:r w:rsidRPr="00243200">
              <w:rPr>
                <w:rFonts w:eastAsia="Times New Roman"/>
                <w:i/>
                <w:iCs/>
                <w:szCs w:val="24"/>
                <w:lang w:eastAsia="uk-UA"/>
              </w:rPr>
              <w:t>окремі процесуальні питання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color w:val="000000"/>
                <w:szCs w:val="24"/>
                <w:lang w:eastAsia="uk-UA"/>
              </w:rPr>
            </w:pPr>
            <w:r w:rsidRPr="00243200">
              <w:rPr>
                <w:rFonts w:eastAsia="Times New Roman"/>
                <w:color w:val="000000"/>
                <w:szCs w:val="24"/>
                <w:lang w:eastAsia="uk-UA"/>
              </w:rPr>
              <w:t>212</w:t>
            </w:r>
          </w:p>
        </w:tc>
      </w:tr>
    </w:tbl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>
      <w:pPr>
        <w:spacing w:before="0" w:beforeAutospacing="0" w:afterLines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1880" w:type="dxa"/>
        <w:tblLook w:val="04A0"/>
      </w:tblPr>
      <w:tblGrid>
        <w:gridCol w:w="661"/>
        <w:gridCol w:w="1608"/>
        <w:gridCol w:w="2773"/>
        <w:gridCol w:w="1894"/>
        <w:gridCol w:w="1570"/>
        <w:gridCol w:w="3374"/>
      </w:tblGrid>
      <w:tr w:rsidR="00243200" w:rsidRPr="00243200" w:rsidTr="00243200">
        <w:trPr>
          <w:trHeight w:val="630"/>
        </w:trPr>
        <w:tc>
          <w:tcPr>
            <w:tcW w:w="11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365F91"/>
                <w:szCs w:val="24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365F91"/>
                <w:szCs w:val="24"/>
                <w:lang w:eastAsia="uk-UA"/>
              </w:rPr>
              <w:lastRenderedPageBreak/>
              <w:t xml:space="preserve">Місцеві загальні суди 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365F91"/>
                <w:szCs w:val="24"/>
                <w:lang w:eastAsia="uk-UA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243200" w:rsidRPr="00243200" w:rsidTr="00243200">
        <w:trPr>
          <w:gridAfter w:val="1"/>
          <w:wAfter w:w="3375" w:type="dxa"/>
          <w:trHeight w:val="10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ID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Код категорії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Назва категорії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Час розгляду справи за категорією, хв.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Коефіцієнт складності справи</w:t>
            </w:r>
          </w:p>
        </w:tc>
      </w:tr>
      <w:tr w:rsidR="00243200" w:rsidRPr="00243200" w:rsidTr="00243200">
        <w:trPr>
          <w:gridAfter w:val="1"/>
          <w:wAfter w:w="3375" w:type="dxa"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АДМІНІСТРАТИВНІ СПРАВИ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101000000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Справи щодо виборчого процесу та референдуму, зокрема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виборів народних депутатів України,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виборів Президента України,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місцевих виборів,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всеукраїнського та місцевого референдумів,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ініціювання та призначення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формування складу комісій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із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агітації під час ініціювання та підготовки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захисту політичних (крім виборчих) та громадянських прав,  зокрема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gridAfter w:val="1"/>
          <w:wAfter w:w="3375" w:type="dxa"/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права особи на звернення до органів державної влади, органів місцевого самоврядування та посадових і службових осіб цих органів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права особи на доступ до публічної інформації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 на свободу об’єднання у політичні партії та громадські організації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 на свободу думки і слова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встановлення обмеження щодо реалізації права на свободу мирних зібрань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усунення перешкод та заборону втручання у здійснення свободи мирних зібрань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владних управлінських функцій у сфері громадянства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реєстрації актів цивільного стану, крім актів громадянства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реєстрації та обмеження пересування і вільного вибору місця проживання,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облік внутрішньо переміщених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в’їзду (виїзду) на тимчасово окуповану територію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статусу народного депутата України, депутата місцевої ради, організації діяльності представницьких органів влади,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статусу народного депутата України (крім дострокового припинення повноважень народного депутата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дострокове припинення повноважень народного депутата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статус депутатів місцевих рад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забезпечення функціонування органів прокуратури, адвокатури, нотаріату та юстиції (крім категорій 107000000), зокрема у сфері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прокуратури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адвокатури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нотаріату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безоплатної правничої допомоги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105000000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примусового виконання судових рішень і рішень інших органів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Справи, що виникають з відносин публічної служби, зокрема справи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прийняття громадян на публічну службу,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проходження служби,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звільнення з публічної служби,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106030100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0,73</w:t>
            </w:r>
          </w:p>
        </w:tc>
      </w:tr>
      <w:tr w:rsidR="00243200" w:rsidRPr="00243200" w:rsidTr="00243200">
        <w:trPr>
          <w:gridAfter w:val="1"/>
          <w:wAfter w:w="3375" w:type="dxa"/>
          <w:trHeight w:val="13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щодо оскарження актів, дій чи бездіяльності Верховної Ради України, Президента України, Вищої ради правосуддя, Вищої кваліфікаційної комісії суддів України, Кваліфікаційно-дисциплінарної комісії прокурорів з них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Президента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Вищої ради правосуддя,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відмову у внесенні Президентові України подання про призначення судді на посаду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притягнення до дисциплінарної відповідальності судді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притягнення до дисциплінарної відповідальності прокурора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звільнення судді з посади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тимчасове відсторонення судді від здійснення правосуддя у зв’язку з притягненням до кримінальної відповідальності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продовження строку тимчасового відсторонення судді від здійснення правосуддя у зв’язку з притягненням до кримінальної відповідальності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тимчасове відсторонення судді від здійснення правосуддя в порядку дисциплінарної відповідальності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107020800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переведення судді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Вищої кваліфікаційної комісії суддів України,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порушення процедури проведення кваліфікаційного іспиту щодо кандидата на посаду судді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рішень, ухвалених за результатами проведення кваліфікаційного оцінювання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Кваліфікаційно-дисциплінарної комісії прокурорів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реалізації державної політики у сфері економіки та публічної фінансової політики, зокрема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організації господарської діяльності,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державної реєстрації юридичних осіб та фізичних осіб-підприємців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gridAfter w:val="1"/>
          <w:wAfter w:w="3375" w:type="dxa"/>
          <w:trHeight w:val="18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дозвільної системи у сфері господарської діяльності; ліцензування видів господарської  діяльності; нагляду (контролю) у сфері господарської діяльності; реалізації державної регуляторної політики у сфері господарської діяльності; розроблення і застосування національних стандартів, технічних регламентів та процедур оцінки відповідності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митної справи (крім охорони прав на об’єкти інтелектуальної власності); зовнішньоекономічної діяльності; спеціальних заходів щодо демпінгового та іншого імпорту, у тому числі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визначення коду товару за УКТЗЕД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визначення митної вартості товару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публічних закупівель,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108030100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закупівель товарів, робіт і послуг для гарантованого забезпечення потреб оборони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державного регулювання цін і тарифів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управління об’єктами державної (комунальної) власності, у тому числі про передачу об’єктів права державної та комунальної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спеціальних владних управлінських функцій в окремих галузях економіки, у тому числі у сфері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електроенергетики (крім ядерної енергетики); енергозбереження, альтернативних джерел енергії, комбінованого виробництва електричної і теплової енергії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житлово-комунального господарства; теплопостачання; питного водопостачання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108070000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валютного регулювання і валютного контролю,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108070100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участю органів доходів і зборів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грошового обігу та розрахунків,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108080100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участю органів доходів і зборів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бюджетної системи та бюджетного процесу; державного боргу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державного регулювання ринків фінансових послуг,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108100100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операцій із цінними паперами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гарантування вкладів фізичних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процедур здійснення контролю Рахунковою палатою, Державною аудиторською службою України, державного фінансового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регулюванню містобудівної діяльності та землекористування, зокрема у сфері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містобудування; архітектурної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землеустрою; державної експертизи землевпорядної документації; регулювання земельних відносин,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 питань здійснення публічно-владних управлінських функцій з розпорядження земельними ділянками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відчуження земельної ділянки, інших об'єктів нерухомого майна, що на ній розміщені, з мотивів суспільної необхідності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державної реєстрації речових прав на нерухоме майно та їх обтяжень (у тому числі прав на земельні ділянки)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охорони навколишнього природного середовища, зокрема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забезпечення екологічної безпеки, у тому числі при використанні природних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ресурсів; екологічної безпеки поводження з відходами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267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особливої охорони природних територій та об’єктів, визначених законом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адміністрування податків, зборів, платежів, а також контролю за дотриманням вимог податкового законодавства, зокрема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податкового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погашення податкового боргу,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передачі майна у податкову заставу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застосування адміністративного арешту коштів та/або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стягнення податкового боргу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адміністрування окремих податків, зборів, платежів,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прибуток підприємств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доходи фізичних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податку на додану вартість (крім бюджетного відшкодування з податку на додану вартість, податку на додану вартість із ввезених на митну територію України товарів (продукції),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зупинен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додану вартість із ввезених на митну територію України товарів (продукції)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3,16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бюджетного відшкодування з податку на додану вартість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зупинення реєстрації податкових накладних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акцизного податку, крім акцизного податку із ввезених на митну територію України підакцизних товарів (продукції)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111030800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акцизного податку із ввезених на митну територію України підакцизних товарів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(продукції)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111030900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екологічного податку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надрами для видобування корисних копалин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надрами в цілях, не пов’язаних з видобуванням корисних копалин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радіочастотним ресурсом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спеціальне використання води;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спеціальне використання лісових ресурсів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транспортування нафти і нафтопродуктів магістральними нафтопроводами та нафтопродуктопроводами, транзитне транспортування трубопроводами аміаку територією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майно,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нерухоме майно, відмінне від земельної ділянки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транспортного податку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плати за землю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2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туристичного збору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збору за місця для паркування транспортних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2,02</w:t>
            </w:r>
          </w:p>
        </w:tc>
      </w:tr>
      <w:tr w:rsidR="00243200" w:rsidRPr="00243200" w:rsidTr="00243200">
        <w:trPr>
          <w:gridAfter w:val="1"/>
          <w:wAfter w:w="3375" w:type="dxa"/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звернень органів доходів і зборів, у тому числі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визнання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оспорюваних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правочинів недійсними та застосування визначених законодавством заходів, пов’язаних із визнанням правочинів недійсними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стягнення в дохід держави коштів, отриманих за нікчемними договорами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припинення юридичної особи (припинення підприємницької діяльності фізичної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особи–підприємця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трансферного ціноутворення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2,63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збору та обліку єдиного внеску на загальнообов’язкове державне соціальне страхування та інших зборів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2,51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зі спорів з приводу реалізації публічної політики у сферах праці, зайнятості населення та соціального захисту громадян та публічної житлової політики, зокрема зі спорів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управління, нагляду, контролю та інших владних управлінських функцій (призначення, перерахунку та здійснення страхових виплат) у сфері відповідних видів загальнообов’язкового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соціального страхування, у тому числі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 зв’язку з тимчасовою втратою працездатності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 нещасного випадку на виробництві та професійного захворювання, які спричинили втрату працездатності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медичного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страхування на випадок безробіття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пенсійного страхування,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осіб, звільнених з публічної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дітей війни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громадян, які постраждали внаслідок Чорнобильської катастрофи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нагляду та контролю у сфері відповідних видів загальнообов’язкового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державного соціального страхування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соціального захисту (крім соціального страхування),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осіб, звільнених з публічної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дітей війни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громадян, які постраждали внаслідок Чорнобильської катастрофи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сімей із дітьми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 з інвалідністю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праці, зайнятості населення, у тому числі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праці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зайнятості населення,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зайнятості осіб з інвалідністю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публічної житлової політики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забезпечення громадського порядку та безпеки, національної безпеки та оборони України, зокрема щодо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запобігання та припинення протиправної діяльності товариств, установ, інших організацій, яка посягає на конституційний лад, права і свободи громадян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перебуванням іноземців та осіб без громадянства на території України,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повернення в країну походження або третю країну іноземців та осіб без громадянства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видворення іноземців та осіб без громадянства за межі України, їхнього затримання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біженців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охорони праці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охорони здоров’я,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113050100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медико-соціальної експертизи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цивільного захисту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дорожнього руху, транспорту та перевезення пасажирів,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дорожнього руху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транспорту та перевезення пасажирів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114000000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зі спорів з приводу реалізації державної політики у сфері освіти, науки, культури та спорту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115000000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gridAfter w:val="1"/>
          <w:wAfter w:w="3375" w:type="dxa"/>
          <w:trHeight w:val="3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адміністративних СПРАВ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gridAfter w:val="1"/>
          <w:wAfter w:w="3375" w:type="dxa"/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ЦИВІЛЬНІ СПРАВИ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300000000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позовного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права власності чи іншого речового права на нерухоме майно (крім землі),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державну власність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комунальну власність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приватну власність,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права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витребування майна із чужого незаконного володіння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усунення перешкод у користуванні майном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самочинне будівництво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 речові права на чуже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майно,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311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301040100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володіння чужим майном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301040200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з приводу сервітутів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земельних відносин,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припинення права власності на земельну ділянку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користування земельною ділянкою,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302020100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оренди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щодо права користування чужою земельною ділянкою для сільськогосподарських потреб (емфітевзис)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право користування чужою земельною ділянкою для забудови (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суперфіцій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незаконним акта, що порушує право власності на земельну ділянку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права власності на земельну ділянку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земельною ділянкою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купівлі-продажу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оренди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прав інтелектуальної власності,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 на винахід, корисну модель, промисловий зразок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торговельної марки (знака для товарів і послуг)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авторських прав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суміжних прав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правочинів, зокрема договорів (крім категорій 301000000-303000000),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купівлі-продажу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дарування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оренди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лізингу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підряду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довічного утримання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послуг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страхування,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304080100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відшкодування шкоди, заподіяної від нещасного випадку на виробництві та професійного захворювання, які спричинили втрату працездатності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позики, кредиту, банківського вкладу,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іпотечного кредиту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споживчого кредиту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інших видів кредиту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у спорах про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недоговірні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зобов’язання,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шкоди,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фізичній особі, яка потерпіла від кримінального правопорушення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каліцтвом, іншим ушкодженням здоров’я або смертю фізичної особи, крім відшкодування шкоди на виробництві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незаконними рішеннями, діями чи бездіяльністю органу, що здійснює оперативно-розшукову діяльність, досудове розслідування, прокуратури або суду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майну фізичних або юридичних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порушенням законодавства про охорону навколишнього природного середовища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внаслідок недоліків товарів, робіт (послуг)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державі внаслідок корупційного правопорушення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305010800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фізичній або юридичній особі внаслідок незаконних рішень, дій або бездіяльності суб’єкта, який здійснює заходи щодо запобігання і протидії корупції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305010900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внаслідок ДТП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305011000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внаслідок вчинення домашнього насильства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спонукання виконати або припинити певні дії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повернення безпідставно набутого майна (коштів)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306000000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про захист немайнових прав фізичних осіб,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306010000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захист честі, гідності та ділової репутації,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306010100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 засобів масової інформації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307000000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 виникають із відносин спадкування,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307010000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заповітом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307020000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законом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житлових відносин,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виселення (вселення)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стягнення плати за користування житлом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особи такою, що втратила право користування жилим приміщенням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309000000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визнання необґрунтованими активів та їх витребування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 із сімейних відносин,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розірвання шлюбу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стягнення аліментів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встановлення батьківства або материнства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позбавлення батьківських прав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шлюбного договору недійсним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повернення дітей до країни постійного місця проживання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дозволу на виїзд неповнолітньої дитини за межі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трудових правовідносин,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поновлення на роботі, з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у зв’язку зі звільненням за вчинення дисциплінарного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проступку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311010200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 зв’язку з іншими підставами звільнення за ініціативою роботодавця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виплату заробітної плати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матеріальної шкоди, заподіяної працівниками державним підприємству, установі, організації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312000000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пов’язаних із застосуванням Закону України «Про захист прав споживачів»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313000000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звільнення майна з-під арешту (виключення майна з опису)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314000000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 позовного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наказного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стягнення нарахованої, але не виплаченої працівникові суми заробітної плати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компенсацію витрат на проведення розшуку відповідача, боржника, дитини або транспортних засобів боржника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стягнення заборгованості за оплату житлово-комунальних послуг, телекомунікаційних послуг, послуг телебачення та радіомовлення з урахуванням індексу інфляції та трьох 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щодо стягнення аліментів у розмірі на одну дитину - 1/4, на двох дітей - 1/3, на трьох і більше дітей - половини заробітку (доходу) платника аліментів, але не більше десяти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прожиткови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щодо стягнення аліментів у твердій грошовій сумі в розмірі 50 % прожиткового мінімуму для дитини відповідного віку, якщо ця вимога не пов'язана із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встановленням чи оспорюванням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повернення вартості товару неналежної якості, якщо є рішення суду, яке набрало законної сили, про встановлення факту продажу товару неналежної якості, ухвалене на користь невизначеного кола споживачів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до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юр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фіз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особи - підприємця про стягнення заборгованості за договором (крім надання житлово-комунальних послуг, телекомунікаційних послуг, послуг телебачення та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радіомов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окремого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обмеження цивільної дієздатності фізичної особи, визнання фізичної особи недієздатною та поновлення цивільної дієздатності фізичної особи,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обмеження цивільної дієздатності фізичної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фізичної особи недієздатною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поновлення цивільної дієздатності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надання неповнолітній особі повної цивільної дієздатності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визнання фізичної особи безвісно відсутньою чи оголошення її померлою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скасування рішення про визнання фізичної особи безвісно відсутньою чи оголошення її померлою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усиновлення,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331050100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усиновлення громадянами України, що проживають на території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331050200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усиновлення громадянами України, що проживають за межами території України та іноземцями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встановлення фактів, що мають юридичне значення,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факту народження,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331060101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 тимчасово окупованій території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факту смерті,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331060201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 тимчасово окупованій території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інших фактів, з них:.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331060301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 тимчасово окупованій території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відновлення прав на втрачені цінні папери на пред’явника та векселі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передачу безхазяйної нерухомої речі у комунальну власність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визнання спадщини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відумерлою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331100000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надання особі психіатричної допомоги у примусовому порядку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331200000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обов’язкову госпіталізацію до протитуберкульозного закладу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331300000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розкриття банком інформації, яка містить банківську таємницю, щодо юридичних та фізичних осіб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Справи, що виникають із сімейних правовідносин,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надання права на шлюб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розірвання шлюбу за заявою подружжя, яке має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розірвання шлюбу за заявою подружжя, якщо один з нього засуджений до позбавлення волі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встановлення режиму окремого проживання за заявою подружжя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331500000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видачу і продовження обмежувального припису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331600000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 окремого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оскарження рішень третейських судів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оспорювання рішень міжнародних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арбітражів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визнання та надання дозволу на примусове виконання рішення іноземного суду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визнання рішення іноземного суду, що не підлягає примусовому виконанню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визнання та надання дозволу на примусове виконання рішення міжнародного комерційного арбітражу, з них: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341050100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і надання дозволу на добровільне виконання рішення міжнародного комерційного арбітражу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341050200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надання дозволу на виконання рішення міжнародного комерційного арбітражу, якщо місце арбітражу знаходиться на території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за заявою про надання дозволу на примусове виконання рішень третейських судів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gridAfter w:val="1"/>
          <w:wAfter w:w="3375" w:type="dxa"/>
          <w:trHeight w:val="3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цивільних справ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gridAfter w:val="1"/>
          <w:wAfter w:w="3375" w:type="dxa"/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МАТЕРІАЛИ ДОСУДОВОГО РОЗСЛІДУВАННЯ (СЛІДЧИЙ СУДДЯ)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gridAfter w:val="1"/>
          <w:wAfter w:w="3375" w:type="dxa"/>
          <w:trHeight w:val="6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Провадження за поданням правоохоронних органів, за клопотанням слідчого, прокурора та інших осіб про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привід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накладення грошового стягнення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накладення грошового стягнення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тимчасове обмеження у користуванні спеціальним правом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тимчасового обмеження у користуванні спеціальним правом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встановлення процесуальних строків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відсторонення від посади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відсторонення від посади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поміщення особи до приймальника-розподільника для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поміщення особи до приймальника-розподільника для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поміщення особи до приймальника-розподільника для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експертизи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застосування запобіжних заходів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особисте зобов'язання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401140200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особиста порука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401140300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тримання під вартою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401140400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домашній арешт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застава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401140600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передання неповнолітнього під нагляд батьків, опікунів чи піклувальників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передання неповнолітнього, який виховується в дитячій установі  під нагляд  адміністрації  цієї установи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зміну запобіжного заходу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запобіжного заходу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тримання особи під домашнім арештом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звернення застави в дохід держави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дозвіл на затримання з метою приводу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застосування запобіжного заходу після затримання особи без ухвали про дозвіл на затримання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строків тримання під вартою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обшуку житла чи іншого володіння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проникнення до житла чи іншого володіння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тимчасовий доступ до речей і документів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арешт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арешту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спеціального досудового розслідування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досудового розслідування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встановлення строку ознайомлення з матеріалами кримінального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обов'язків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огляд житла чи іншого володіння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відвід прокурора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конфіскація у засудженого речей та предметів, які заборонено використовувати в колоніях, або передача їх на зберігання до звільнення засудженого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клопотання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негласної слідчої дії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Провадження за скаргами на дії та рішення правоохоронних органів, на дії чи бездіяльність слідчого, прокурора та інших осіб під час досудового розслідування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бездіяльність слідчого, прокурора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402010100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стосовно невнесення відомостей про кримінальне правопорушення до Єдиного реєстру досудових розслідувань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слідчого, прокурора про зупинення досудового розслідування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 про закриття кримінального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прокурора про закриття кримінального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прокурора, слідчого про відмову у визнанні потерпілим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рішення, дії чи бездіяльність слідчого або прокурора при застосуванні заходів безпеки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0,20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слідчого, прокурора про відмову в задоволенні клопотання про проведення слідчих (розшукових) дій, негласних слідчих (розшукових) дій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слідчого, прокурора про зміну порядку досудового розслідування та продовження його згідно з правилами, передбаченими главою 39 КПК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E16D69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9" o:spid="_x0000_s1026" style="position:absolute;margin-left:0;margin-top:3pt;width:26.25pt;height:11.25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28575</wp:posOffset>
                  </wp:positionV>
                  <wp:extent cx="9525" cy="9525"/>
                  <wp:effectExtent l="0" t="0" r="0" b="0"/>
                  <wp:wrapNone/>
                  <wp:docPr id="21" name="Рисунок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ject 1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2" o:spid="_x0000_s1083" style="position:absolute;margin-left:0;margin-top:3pt;width:26.25pt;height:11.25pt;z-index:25168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28575</wp:posOffset>
                  </wp:positionV>
                  <wp:extent cx="9525" cy="9525"/>
                  <wp:effectExtent l="0" t="0" r="0" b="0"/>
                  <wp:wrapNone/>
                  <wp:docPr id="33" name="Рисунок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Object 1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0"/>
            </w:tblGrid>
            <w:tr w:rsidR="00243200" w:rsidRPr="00243200">
              <w:trPr>
                <w:trHeight w:val="765"/>
                <w:tblCellSpacing w:w="0" w:type="dxa"/>
              </w:trPr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3200" w:rsidRPr="00243200" w:rsidRDefault="00243200" w:rsidP="00243200">
                  <w:pPr>
                    <w:spacing w:before="0" w:beforeAutospacing="0" w:afterLines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24320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  <w:t>70</w:t>
                  </w:r>
                </w:p>
              </w:tc>
            </w:tr>
          </w:tbl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скарги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gridAfter w:val="1"/>
          <w:wAfter w:w="3375" w:type="dxa"/>
          <w:trHeight w:val="5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матеріалів досудового розслідування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КРИМІНАЛЬНІ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Дії, спрямовані на насильницьку зміну чи повалення конституційного ладу або на захоплення державної влади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2,77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Посягання на територіальну цілісність і недоторканність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Фінансування дій, вчинених з метою насильницької зміни чи повалення конституційного ладу або захоплення державної влади, зміни меж території або державного кордону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2,31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Державна зрада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Диверсія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Шпигунство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2,43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законній діяльності Збройних Сил України та інших військових формувань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3,08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вбивство, вчинене в стані сильного душевного хвилювання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 матір'ю своєї новонародженої дитини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 при перевищенні меж необхідної оборони або у разі перевищення заходів, необхідних для затримання злочинця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Вбивство через необережність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Доведення до самогубства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тяжке тілесне ушкодження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середньої тяжкості тілесне ушкодження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тяжке тілесне ушкодження, заподіяне у стані сильного душевного хвилювання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2,16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заподіяння тяжких тілесних ушкоджень у разі перевищення меж необхідної оборони або у разі перевищення заходів, необхідних для затримання злочинця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легке тілесне ушкодження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Побої і мордування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Побої і мордування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Катування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Необережне тяжке або середньої тяжкості тілесне ушкодження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вбивством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Зараження вірусом імунодефіциту людини чи іншої невиліковної інфекційної хвороби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Зараження венеричною хворобою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Незаконне проведення аборту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Залишення в небезпеці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допомоги особі, яка перебуває в небезпечному для життя стані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Неналежне виконання обов'язків щодо охорони життя та здоров'я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допомоги хворому медичним працівником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Неналежне виконання професійних обов'язків медичним або фармацевтичним працівником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411010230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встановленого законом порядку трансплантації анатомічних матеріалів людини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411010232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розголошення лікарської таємниці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411010233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Домашнє насильство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позбавлення волі або викрадення людини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Захоплення заручників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Торгівля людьми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2,40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Експлуатація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Використання малолітньої дитини для заняття жебрацтвом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поміщення в заклад з надання психіатричної допомоги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Насильницьке зникнення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Зґвалтування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Зґвалтування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2,57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Сексуальне насильство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Примушування до вступу в статевий зв'язок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Насильницьке задоволення статевої пристрасті неприродним способом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2,40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Статеві зносини з особою, яка не досягла шістнадцятирічного віку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2,33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Розбещення неповнолітніх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здійсненню виборчого права або права брати участь у референдумі, роботі виборчої комісії або комісії з референдуму чи діяльності офіційного спостерігача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Фальсифікація виборчих документів, документів референдуму чи фальсифікація підсумків голосування, надання неправдивих відомостей до органів Державного реєстру виборців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Голосування виборцем на виборах чи референдумі більше ніж один раз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виборчого бюлетеня, бюлетеня для голосування на референдумі, голосування виборцем, учасником референдуму більше ніж один раз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знищення виборчої документації або документів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фінансування виборчої кампанії кандидата, політичної партії (блоку)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виборця, учасника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рівноправності громадян залежно від їх расової, національної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належності, релігійних переконань, інвалідності та за іншими ознаками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недоторканності житла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E16D69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3" o:spid="_x0000_s1082" style="position:absolute;margin-left:0;margin-top:3.75pt;width:26.25pt;height:9pt;z-index:251695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6" o:spid="_x0000_s1081" style="position:absolute;margin-left:0;margin-top:3.75pt;width:26.25pt;height:9pt;z-index:251708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28575</wp:posOffset>
                  </wp:positionV>
                  <wp:extent cx="9525" cy="9525"/>
                  <wp:effectExtent l="0" t="0" r="0" b="0"/>
                  <wp:wrapNone/>
                  <wp:docPr id="45" name="Рисунок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Object 1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28575</wp:posOffset>
                  </wp:positionV>
                  <wp:extent cx="9525" cy="9525"/>
                  <wp:effectExtent l="0" t="0" r="0" b="0"/>
                  <wp:wrapNone/>
                  <wp:docPr id="57" name="Рисунок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Object 1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0"/>
            </w:tblGrid>
            <w:tr w:rsidR="00243200" w:rsidRPr="00243200">
              <w:trPr>
                <w:trHeight w:val="255"/>
                <w:tblCellSpacing w:w="0" w:type="dxa"/>
              </w:trPr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3200" w:rsidRPr="00243200" w:rsidRDefault="00243200" w:rsidP="00243200">
                  <w:pPr>
                    <w:spacing w:before="0" w:beforeAutospacing="0" w:afterLines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24320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  <w:t>368</w:t>
                  </w:r>
                </w:p>
              </w:tc>
            </w:tr>
          </w:tbl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таємниці листування, телефонних розмов, телеграфної чи іншої кореспонденції, що передаються засобами зв'язку або через комп'ютер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сплати аліментів на утримання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Ухилення від сплати коштів на утримання непрацездатних батьків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Злісне невиконання обов'язків по догляду за дитиною або за особою, щодо якої встановлена опіка чи піклування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опікунськими правами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Розголошення таємниці усиновлення (удочеріння)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дії щодо усиновлення (удочеріння)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законній діяльності професійних спілок, політичних партій, громадських організацій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законній професійній діяльності журналістів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Грубе порушення законодавства про працю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Грубе порушення угоди про працю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Невиплата заробітної плати, стипендії, пенсії чи інших установлених законом виплат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авторського права і суміжних прав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1,33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 на винахід, корисну модель, промисловий зразок, топографію інтегральної мікросхеми, сорт рослин, раціоналізаторську пропозицію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Пошкодження релігійних споруд чи культових будинків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Незаконне утримування, осквернення або знищення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релігійних святинь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381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здійсненню релігійного обряду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недоторканності приватного життя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411010530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на отримання освіти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Крадіжка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Грабіж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Розбій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 електричної або теплової енергії шляхом її самовільного використання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Вимагання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Шахрайство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Привласнення, розтрата майна або заволодіння ним шляхом зловживання службовим становищем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2,51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Заподіяння майнової шкоди шляхом обману або зловживання довірою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привласнення особою знайденого або чужого майна, що випадково опинилося у неї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пошкодження об'єктів електроенергетики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знищення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Необережне знищення або пошкодження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обов'язків щодо охорони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зайняття земельної ділянки та самовільне будівництво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Придбання, отримання, зберігання чи збут майна, одержаного злочинним шляхом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Виготовлення, зберігання, придбання, перевезення,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пресилання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, ввезення в Україну з метою збуту або збут підроблених грошей, державних цінних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парерів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чи білетів державної лотереї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Незаконні дії з документами на переказ, платіжними картками та іншими засобами доступу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до банківських рахунків, обладнанням для їх виготовлення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576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Контрабанда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зайняття господарською діяльністю та діяльністю з надання фінансових послуг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Зайняття забороненими видами господарської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Незаконний обіг дисків для лазерних систем зчитування, матриць, обладнання та сировини для їх виробництва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Зайняття гральним бізнесом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виготовлення, зберігання, збут або транспортування з метою збуту підакцизних товарів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Фіктивне підприємництво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Підроблення документів, які подаються для проведення державної реєстрації юридичної особи та фізичних осіб - підприємців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Протидія законній господарській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Протиправне заволодіння майном підприємства, установи, організації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повернення виручки в іноземній валюті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Легалізація (відмивання) доходів, одержаних злочинним шляхом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порушення вимог законодавства про запобігання та протидію легалізації (відмиванню) доходів, одержаних злочинним шляхом, або фінансування тероризму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Нецільове використання бюджетних коштів, здійснення видатків бюджету чи надання кредитів з бюджету без встановлених бюджетних призначень або з їх перевищенням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Видання нормативно-правових актів, що зменшують надходження бюджету або збільшують витрати бюджету всупереч закону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сплати податків, зборів, інших обов'язкових платежів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2,42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сплати єдиного внеску на загальнообов'язкове державне соціальне страхування та страхових внесків на загальнообов'язкове державне пенсійне страхування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операцій з металобрухтом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виготовлення, підроблення, використання або збут незаконно виготовлених, одержаних чи підроблених марок акцизного збору чи контрольних марок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Доведення до банкрутства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Шахрайство з фінансовими ресурсами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Підроблення документів, які подаються для реєстрації випуску цінних паперів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411010731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Випуск або реалізація недоброякісної продукції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411010732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знака для товарів і послуг, фірмового найменування, кваліфікованого зазначення походження товару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411010733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збирання з метою використання або використання відомостей, що становлять комерційну або банківську таємницю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411010734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Розголошення комерційної або банківської таємниці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411010737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приватизація державного, комунального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екологічної безпеки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Забруднення або псування земель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Незаконне заволодіння ґрунтовим покривом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(поверхневим шаром) земель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620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501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заволодіння землями водного фонду в особливо великих розмірах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охорони або використання надр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Забруднення атмосферного повітря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охорони вод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Знищення або пошкодження об'єктів рослинного світу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порубка або незаконне перевезення, зберігання, збут лісу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захист рослин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полювання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зайняття рибним, звіриним або іншим водним добувним промислом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вибухових робіт з порушенням правил охорони рибних запасів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ветеринарних правил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територій, взятих під охорону держави, та об'єктів природно-заповідного фонду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Безгосподарське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використання земель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злочинної організації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Сприяння учасникам злочинних організацій та укриття їх злочинної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Бандитизм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Терористичний акт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2,83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Публічні заклики до вчинення терористичного акту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терористичної групи чи терористичної організації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Фінансування тероризму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Завідомо неправдиве повідомлення про загрозу безпеці громадян,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знищення чи пошкодження об'єктів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не передбачених законом воєнізованих або збройних формувань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Напад на об'єкти, на яких є предмети, що становлять підвищену небезпеку для оточення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Викрадення, привласнення, вимагання вогнепальної зброї, бойових припасів, вибухових речовин чи радіоактивних матеріалів або заволодіння ними шляхом шахрайства або зловживання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служ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поводження зі зброєю, бойовими припасами або вибуховими речовинами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виготовлення, переробка чи ремонт вогнепальної зброї або фальсифікація, незаконне видалення чи зміна її маркування, або незаконне виготовлення бойових припасів, вибухових речовин чи радіоактивних матеріалів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Недбале зберігання вогнепальної зброї або бойових припасів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поводження з радіоактивними матеріалами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поводження з вибуховими, легкозаймистими та їдкими речовинами або радіоактивними матеріалами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режиму радіаційної безпеки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законодавством вимог пожежної безпеки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об'єктів житлово-комунального господарства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про охорону праці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безпеки під час виконання робіт з підвищеною небезпекою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безпеки на вибухонебезпечних підприємствах або у вибухонебезпечних цехах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правил, що стосуються безпечного використання промислової продукції або безпечної експлуатації будівель і споруд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безпеки руху або експлуатації залізничного, водного чи повітряного транспорту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Пошкодження шляхів сполучення і транспортних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Угон або захоплення залізничного рухомого складу, повітряного, морського чи річкового судна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Блокування транспортних комунікацій, а також захоплення транспортного підприємства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повітряних польотів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допомоги судну та особам, що зазнали лиха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безпеки дорожнього руху або експлуатації транспорту особами, які керують транспортними засобами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1,98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Випуск в експлуатацію технічно несправних транспортних засобів або інше порушення їх експлуатації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правил, норм і стандартів, що стосуються убезпечення дорожнього руху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заволодіння транспортним засобом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Знищення, підробка або заміна номерів вузлів та агрегатів транспортного засобу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чинних на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транспорті правил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Пошкодження об'єктів магістральних або промислових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нафто-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газо-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, конденсатопроводів та нафтопродуктопроводів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Групове порушення громадського порядку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Масові заворушення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3,14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Хуліганство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Наруга над могилою, іншим місцем поховання або над тілом померлого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проведення пошукових робіт на об'єкті археологічної спадщини, знищення, руйнування або пошкодження об'єктів культурної спадщини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Знищення, пошкодження або приховування документів чи унікальних документів Національного архівного фонду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Жорстоке поводження з тваринами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Ввезення, виготовлення або розповсюдження творів, що пропагують культ насильства і жорстокості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Ввезення, виготовлення, збут і розповсюдження порнографічних предметів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або утримання місць розпусти і звідництво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Сутенерство або втягнення особи в заняття проституцією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Втягнення неповнолітніх у злочинну діяльність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1,36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Контрабанда наркотичних засобів, психотропних речовин, їх аналогів чи прекурсорів або фальсифікованих лікарських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2,19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Використання коштів, здобутих від незаконного обігу наркотичних засобів, психотропних речовин, їх аналогів, прекурсорів, отруйних чи сильнодіючих речовин або отруйних чи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сильнодіюч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зберігання, перевезення, пересилання чи збут наркотичних засобів, психотропних речовин або їх аналогів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2,03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Викрадення, привласнення, вимагання наркотичних засобів, психотропних речовин або їх аналогів чи заволодіння ними шляхом шахрайства або зловживання службовим становищем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зберігання, перевезення чи пересилання наркотичних засобів, психотропних речовин або їх аналогів без мети збуту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Посів або вирощування снотворного маку чи конопель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зберігання, перевезення чи пересилання прекурсорів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1,46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Викрадення, привласнення, вимагання прекурсорів або заволодіння ними шляхом шахрайства або зловживання службовим становищем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1,83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Викрадення, привласнення, вимагання обладнання, призначеного для виготовлення наркотичних засобів, психотропних речовин або їх аналогів, чи заволодіння ним шляхом шахрайства 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введення в організм наркотичних засобів, психотропних речовин або їх аналогів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Схиляння до вживання наркотичних засобів, психотропних речовин або їх аналогів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публічне вживання наркотичних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gridAfter w:val="1"/>
          <w:wAfter w:w="3375" w:type="dxa"/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Організація або утримання місць для незаконного вживання, виробництва чи виготовлення наркотичних засобів, психотропних речовин або їх аналогів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виготовлення, підроблення, використання чи збут підроблених документів на отримання наркотичних засобів, психотропних речовин або прекурсорів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видача рецепта на право придбання наркотичних засобів або психотропних речовин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правил обігу наркотичних засобів, психотропних речовин, їх аналогів або прекурсорів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перевезення, пересилання, зберігання з метою збуту або збут отруйних чи сильнодіючих речовин або отруйних чи сильнодіючих лікарських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Фальсифікація лікарських засобів або обіг фальсифікованих лікарських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встановленого порядку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доклінічного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вивчення, клінічних випробувань і державної реєстрації лікарських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325: Порушення санітарних правил і норм щодо запобігання інфекційним захворюванням та масовим отруєнням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організація або утримання місць для вживання одурманюючих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Схиляння неповнолітніх до вживання одурманюючих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санітарних правил і норм щодо запобігання інфекційним хворобам та масовим отруєнням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поводження з мікробіологічними або іншими біологічними агентами чи токсинами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Розголошення державної таємниці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Втрата документів, що містять державну таємницю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Передача або збирання відомостей, що становлять службову інформацію, зібрану у процесі оперативно-розшукової,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контррозвідувальної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діяльності, у сфері оборони 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переправлення осіб через державний кордон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в'їзду на тимчасово окуповану територію України та виїзду з неї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1,76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міжнародних передач товарів, що підлягають державному експортному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міжнародних польотів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призову на строкову військову службу, військову службу за призовом осіб офіцерського складу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призову за мобілізацією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проходження служби цивільного захисту в особливий період чи у разі проведення цільової мобілізації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військового обліку або спеціальних зборів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перетинання державного кордону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Наруга над державними символами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перешкоджання організації або проведенню зборів, мітингів, походів і демонстрацій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Захоплення державних або громадських будівель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чи споруд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705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2,06</w:t>
            </w:r>
          </w:p>
        </w:tc>
      </w:tr>
      <w:tr w:rsidR="00243200" w:rsidRPr="00243200" w:rsidTr="00243200">
        <w:trPr>
          <w:gridAfter w:val="1"/>
          <w:wAfter w:w="3375" w:type="dxa"/>
          <w:trHeight w:val="15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601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Опір представникові влади, працівникові правоохоронного органу, державному виконавцю, члену громадського формування з охорони громадського порядку і державного кордону 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або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військовослужбовцеві, уповноваженій особі Фонду гарантування вкладів фізичних осіб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Втручання в діяльність працівника правоохоронного органу, судового експерта, працівника державної виконавчої служби, приватного виконавця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Втручання у діяльність державного діяча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працівника правоохоронного органу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журналіста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державного чи громадського діяча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2,31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майна працівника правоохоронного органу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1,83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Посягнення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на життя працівника правоохоронного органу, члена громадського формування з охорони громадського порядку і державного кордону або військовослужбовця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Захоплення представника влади або працівника правоохоронного органу як заручника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службової особи чи громадянина, який виконує громадський обов'язок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діяльності народного депутата України та депутата місцевої ради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присвоєння владних повноважень або звання службової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2,33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працівника підприємства, установи чи організації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Примушування до виконання чи невиконання цивільно-правових зобов'язань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Самоправство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1,28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Викрадення, привласнення, вимагання документів, штампів, печаток, заволодіння ними шляхом шахрайства чи зловживання службовим становищем або їх пошкодження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Підроблення документів, печаток, штампів та бланків, а також збут чи використання підроблених документів, печаток, штампів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придбання, збут або використання спеціальних технічних засобів отримання інформації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пошкодження ліній зв'язку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1,38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Несанкціоноване втручання в роботу електронно-обчислювальних машин (комп'ютерів), автоматизованих систем, комп'ютерних мереж чи мереж електрозв'язку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1,66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з метою використання, розповсюдження або збуту шкідливих програмних чи технічних засобів, а також їх розповсюдження або збут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1,81</w:t>
            </w:r>
          </w:p>
        </w:tc>
      </w:tr>
      <w:tr w:rsidR="00243200" w:rsidRPr="00243200" w:rsidTr="00243200">
        <w:trPr>
          <w:gridAfter w:val="1"/>
          <w:wAfter w:w="3375" w:type="dxa"/>
          <w:trHeight w:val="11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Несанкціоновані збут або розповсюдження інформації з обмеженим доступом, яка зберігається в електронно-обчислювальних машинах (комп'ютерах), автоматизованих системах, комп'ютерних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Несанкціоновані дії з інформацією, яка оброблюється в електронно-обчислювальних машинах (комп'ютерах),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 xml:space="preserve">автоматизованих системах, комп'ютерних мережах або зберігається на носіях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607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1,78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Несанкціоновані дії з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., яка оброблюється в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. електронних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інф-йних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ресурсах або інформаційних, телекомунікаційних,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інформаційно-телеком.-их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с-мах критичних об'єктів нац. 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правил експлуатації електронно-обчислювальних машин (комп'ютерів), автоматизованих систем, комп'ютерних мереж чи мереж електрозв'язку або порядку чи правил захисту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Перешкоджання роботі електронно-обчислювальних машин (комп'ютерів), автоматизованих систем, комп'ютерних мереж чи мереж електрозв'язку шляхом масового розповсюдження повідомлень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владою або службовим становищем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повноваженнями службовою особою юридичної особи приватного права незалежно від організаційно-правової форми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влади або службових повноважень працівником правоохоронного органу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повноваженнями особами, які надають публічні послуги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Службове підроблення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Декларування недостовірної інформації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Службова недбалість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Прийняття пропозиції, обіцянки або одержання неправомірної вигоди службовою особою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2,79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збагачення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1,66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службової особи юридичної особи приватного права незалежно від організаційно-правової форми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особи, яка надає публічні послуги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2,73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Пропозиція, обіцянка або надання неправомірної вигоди службовій особі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впливом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Зловживання впливом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2,55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Провокація підкупу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Протиправний вплив на результати офіційних спортивних змагань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Завідомо незаконні затримання, привід, арешт або тримання під вартою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Притягнення завідомо невинного до кримінальної відповідальності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на захист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Постановлення суддею (суддями) завідомо неправосудного вироку, рішення, ухвали або постанови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3,53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Втручання в діяльність судових органів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втручання в роботу автоматизованих систем в органах системи правосуддя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bookmarkStart w:id="0" w:name="_GoBack"/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649</w:t>
            </w:r>
            <w:bookmarkEnd w:id="0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судді, народного засідателя чи присяжного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майна судді, народного засідателя чи присяжного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судового рішення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Посягання на життя судді, народного засідателя чи присяжного у зв'язку з їх діяльністю, пов'язаною із здійсненням правосуддя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Завідомо неправдиве повідомлення про вчинення злочину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Введення в оману суду або іншого уповноваженого органу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Відмова свідка від давання показань або відмова експерта чи перекладача від виконання покладених на них обов'язків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з'явленню свідка, потерпілого, експерта, примушування їх до відмови від давання показань чи висновку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Розголошення даних досудового слідства або дізнання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дії щодо майна, на яке накладено арешт, заставленого майна або майна, яке описано чи підлягає конфіскації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покарання, не пов'язаного з позбавленням волі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невиконання угоди про примирення або про визнання винуватості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відбування покарання у виді обмеження волі та у виді позбавлення волі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Злісна непокора вимогам адміністрації установи виконання покарань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Дії, що дезорганізують роботу установ виконання покарань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Втеча з місця позбавлення волі або з-під варти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Втеча із спеціалізованого лікувального закладу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адміністративного нагляду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Приховування злочину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Втручання в діяльність захисника чи представника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захисника чи представника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майна захисника чи представника особи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Злісне ухилення особи від відбування адміністративного стягнення у виді суспільно корисних робіт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Невиконання обмежувальних заходів, обмежувальних приписів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 xml:space="preserve">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непроходження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програми для кривдників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Непокора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Опір начальникові або примушування його до порушення службових обов'язків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начальника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статутних правил взаємовідносин між військовослужбовцями за відсутності підлеглості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залишення військової частини або місця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Дезертирство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військової служби шляхом самокалічення або іншим способом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1,32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Викрадення, привласнення, вимагання військовослужбовцем зброї, бойових припасів, вибухових або інших бойових речовин, засобів пересування, військової та спеціальної техніки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військового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Необережне знищення або пошкодження військового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Втрата військового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поводження зі зброєю, а також із речовинами і предметами, що становлять підвищену небезпеку для оточення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правил водіння 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експуатації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машин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польотів або підготовки до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статутних правил вартової служби чи патрулювання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несення прикордонної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статутних правил внутрішньої служби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Розголошення відомостей військового характеру, що становлять державну таємницю, або втрата документів чи матеріалів, що містять такі відомості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Перевищення військовою службовою особою влади чи службових повноважень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Недбале ставлення до військової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Бездіяльність військової влади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військовою службовою особою влади чи службових повноважень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1,86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411011933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символіки Червоного Хреста, Червоного Півмісяця, Червоного Кристала та зловживання ними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7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411012002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Виготовлення, поширення комуністичної, нацистської символіки та пропаганда комуністичного та націонал-соціалістичного (нацистського) тоталітарних режимів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411012003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Планування, підготовка, розв'язування та ведення агресивної війни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2,66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411012013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Найманство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411012100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злочини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щодо неповнолітніх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з клопотанням про звільнення від кримінальної відповідальності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405000000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у формі приватного обвинувачення (у розрізі  статей Кримінального кодексу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406000000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з клопотанням про застосування примусових заходів виховного характеру (у розрізі  статей Кримінального кодексу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407000000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Кримінальне провадження  з клопотанням про застосування примусових заходів медичного характеру (у розрізі  статей Кримінального кодексу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387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408000000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з клопотанням про звільнення від кримінальної відповідальності (у розрізі  статей Кримінального кодексу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409000000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провадження, яке містить відомості, що становлять державну таємницю (у розрізі  статей Кримінального кодексу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410000000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з клопотанням про розгляд обвинувального акту у спрощеному провадженні (у розрізі  статей Кримінального кодексу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щодо окремої категорії осіб 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412000000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на підставі угод (у розрізі  статей Кримінального кодексу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gridAfter w:val="1"/>
          <w:wAfter w:w="3375" w:type="dxa"/>
          <w:trHeight w:val="20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413000000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на території дипломатичних представництв, консульських установ України, на повітряному, морському чи річковому судні, що перебуває за межами України під прапором або з розпізнавальним знаком України, якщо це судно приписано до порту, розташованого в Україні (у розрізі  статей Кримінального кодексу України)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414000000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Кримінальні справи, матеріали (1960 р.)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в порядку виконання судових рішень у кримінальних провадженнях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421010001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відстрочку виконання вироку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421020002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умовно-дострокове звільнення від відбування покарання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E16D69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0" o:spid="_x0000_s1080" style="position:absolute;margin-left:0;margin-top:0;width:48pt;height:14.2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1" o:spid="_x0000_s1079" style="position:absolute;margin-left:0;margin-top:0;width:48pt;height:14.2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2" o:spid="_x0000_s1078" style="position:absolute;margin-left:0;margin-top:0;width:48pt;height:14.2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3" o:spid="_x0000_s1077" style="position:absolute;margin-left:0;margin-top:0;width:48pt;height:14.2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4" o:spid="_x0000_s1076" style="position:absolute;margin-left:0;margin-top:0;width:48pt;height:14.25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5" o:spid="_x0000_s1075" style="position:absolute;margin-left:0;margin-top:0;width:19.5pt;height:14.2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6" o:spid="_x0000_s1074" style="position:absolute;margin-left:0;margin-top:0;width:48pt;height:14.2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7" o:spid="_x0000_s1073" style="position:absolute;margin-left:0;margin-top:0;width:48pt;height:14.25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18" o:spid="_x0000_s1072" style="position:absolute;margin-left:0;margin-top:0;width:48pt;height:14.25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ject 14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2" o:spid="_x0000_s1071" style="position:absolute;margin-left:0;margin-top:0;width:48pt;height:14.25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ycUIA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3" o:spid="_x0000_s1070" style="position:absolute;margin-left:0;margin-top:0;width:48pt;height:14.25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4" o:spid="_x0000_s1069" style="position:absolute;margin-left:0;margin-top:0;width:48pt;height:14.25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SoIg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5" o:spid="_x0000_s1068" style="position:absolute;margin-left:0;margin-top:0;width:48pt;height:14.25pt;z-index:25167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6" o:spid="_x0000_s1067" style="position:absolute;margin-left:0;margin-top:0;width:48pt;height:14.25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/yKIQ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7" o:spid="_x0000_s1066" style="position:absolute;margin-left:0;margin-top:0;width:19.5pt;height:14.25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8" o:spid="_x0000_s1065" style="position:absolute;margin-left:0;margin-top:0;width:48pt;height:14.25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29" o:spid="_x0000_s1064" style="position:absolute;margin-left:0;margin-top:0;width:48pt;height:14.25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aZPIQ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0" o:spid="_x0000_s1063" style="position:absolute;margin-left:0;margin-top:0;width:48pt;height:14.25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KCIIQ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1" name="Рисунок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Object 14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0"/>
            </w:tblGrid>
            <w:tr w:rsidR="00243200" w:rsidRPr="00243200">
              <w:trPr>
                <w:trHeight w:val="510"/>
                <w:tblCellSpacing w:w="0" w:type="dxa"/>
              </w:trPr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3200" w:rsidRPr="00243200" w:rsidRDefault="00243200" w:rsidP="00243200">
                  <w:pPr>
                    <w:spacing w:before="0" w:beforeAutospacing="0" w:afterLines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24320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  <w:lastRenderedPageBreak/>
                    <w:t>150</w:t>
                  </w:r>
                </w:p>
              </w:tc>
            </w:tr>
          </w:tbl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421030003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 заміну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невідбутої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частини покарання більш м’яким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421040004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звільнення від відбування покарання вагітних жінок і жінок, які мають дітей віком до трьох років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421050005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направлення для відбування покарання жінок, звільнених від відбування покарання внаслідок їх вагітності або наявності дітей віком до трьох років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421060006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звільнення від покарання або від подальшого його відбування за хворобою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421070007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до засуджених примусового лікування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421080008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припинення примусового лікування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421090009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направлення звільненого від покарання з випробуванням для відбування покарання, призначеного вироком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421100010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звільнення від призначеного покарання з випробовуванням після закінчення іспитового строку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421110011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заміну покарання відповідно до частини 5 статті 53, частини 3 статті 57, частини 1 статті 58, частини 1 статті 62 Кримінального кодексу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421120012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покарання за наявності кількох вироків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421130013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тимчасове залишення засудженого у слідчому ізоляторі або переведення засудженого з арештного дому, виправного центру, дисциплінарного батальйону або колонії до слідчого ізолят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421140014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 звільнення від покарання і пом’якшення покарання у випадках, передбачених частинами 2 і 3 статті 74 Кримінального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кодексу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421150015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заходу стягнення до осіб, позбавлених волі, у виді переведення засудженого до приміщення камерного типу (одиночної камери)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421160016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зміну обов'язків, покладених на засудженого, звільненого від відбування покарання з випробуванням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421170017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питання про всякого роду сумніви і протиріччя, що виникають при виконанні вироку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421180018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амністії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421190019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зняття судимості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421200020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установлення, припинення адміністративного нагляду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421210021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обмежень, зміну обсягу обмежень особам, яким установлено адміністративний нагляд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421220022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скасування або зміну примусових заходів медичного характеру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421230023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приведення вироку у відповідність до нового закону, який звільняє від покарання або пом’якшує його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421240024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скасування вироку, яким затверджена угода, з підстав невиконання умов угоди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421250025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431010000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Провадження в порядку надання міжнародної правової допомоги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gridAfter w:val="1"/>
          <w:wAfter w:w="3375" w:type="dxa"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 та матеріали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4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кримінальних проваджень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gridAfter w:val="1"/>
          <w:wAfter w:w="3375" w:type="dxa"/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АДМІНІСТРАТИВНІ ПРАВОПОРУШЕННЯ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галузі охорони праці і здоров’я населення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741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про працю та про охорону праці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участі в переговорах щодо укладення, зміни або доповнення колективного договору, угоди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чи невиконання колективного договору, угоди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інформації для ведення колективних переговорів і здійснення контролю за виконанням колективних договорів, угод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Продаж лікарських засобів без рецепта у заборонених законодавством випадках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виробництво, придбання, зберігання, перевезення, пересилання наркотичних засобів або психотропних речовин без мети збуту в невеликих розмірах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медичного огляду чи медичного обстеження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режиму радіаційної безпеки в місцевостях, що зазнали радіоактивного забруднення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власність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501020004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державної власності на тваринний світ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501020005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Дрібне викрадення чужого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501020006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 на об'єкт права інтелектуальної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Адміністративні правопорушення у сфері охорони природи, використання природних ресурсів, охорони культурної спадщини (у розрізі статей Кодексу України про адміністративні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754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охорони водних ресурсів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порубка, пошкодження та знищення лісових культур і молодняка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Знищення або пошкодження полезахисних лісових смуг та захисних лісових насаджень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501030034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пожежної безпеки в лісах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501030035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випалювання рослинності або її залишків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501030042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утворення, використання,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знешкодженн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використання об'єктів тваринного світу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Виготовлення, збут, зберігання чи реклама заборонених знарядь добування (збирання) об’єктів тваринного або рослинного світу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вивезення з України і ввезення на її територію об'єктів тваринного і рослинного світу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придбання чи збуту об'єктів тваринного або рослинного світу, правил утримання диких тварин у неволі або в напіввільних умовах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Жорстоке поводження з тваринами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щодо охорони видів тварин і рослин, занесених до Червоної книги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501030061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правил охорони та використання територій та об'єктів природно-заповідного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фонду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767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501030066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у сфері оцінки впливу на довкілля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501030068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Національний архівний фонд та архівні установи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промисловості, будівництві та у сфері використання паливно-енергетичних ресурсів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501040016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щодо комерційного обліку теплової енергії, гарячої та питної води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у сільському господарстві, порушення ветеринарно-санітарних правил 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0,33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501050004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Ввезення в Україну, вивезення з України, транзит через її територію, вивезення з карантинних зон або ввезення до них об'єктів регулювання, які не пройшли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фітосанітарного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0,33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501050005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Невжиття заходів щодо забезпечення охорони посівів снотворного маку чи конопель, місць їх зберігання та переробки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501050006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посів та вирощування снотворного маку чи конопель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0,33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на транспорті, в галузі шляхового господарства і зв’язку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 охороні порядку і безпеки руху на залізничному транспорті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777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користування засобами залізничного транспорту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 охороні порядку і безпеки руху на морському транспорті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водієм правил керування транспортним засобом, правил користування ременями безпеки або мотошоломами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Експлуатація водіями транспортних засобів, ідентифікаційні номери складових частин яких не відповідають записам у реєстраційних документах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перевезення пасажирів при наданні послуг з перевезення пасажирів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встановлених обмежень швидкості руху, проїзд на заборонний сигнал регулювання дорожнього руху та порушення інших правил дорожнього руху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водіями вимог про зупинку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Залишення місця дорожньо-транспортної пригоди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щодо встановлення і використання спеціальних світлових або звукових сигнальних пристроїв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E16D69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8" o:spid="_x0000_s1062" style="position:absolute;margin-left:0;margin-top:0;width:48pt;height:12.75pt;z-index:251710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Ecd9/c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9" o:spid="_x0000_s1061" style="position:absolute;margin-left:0;margin-top:0;width:48pt;height:12.75pt;z-index:251711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YKYm8C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0" o:spid="_x0000_s1060" style="position:absolute;margin-left:0;margin-top:0;width:48pt;height:12.75pt;z-index:251712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//nLAi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1" o:spid="_x0000_s1059" style="position:absolute;margin-left:0;margin-top:0;width:48pt;height:12.75pt;z-index:251713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IfzMSo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2" o:spid="_x0000_s1058" style="position:absolute;margin-left:0;margin-top:0;width:48pt;height:12.75pt;z-index:251714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F9GwyA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3" o:spid="_x0000_s1057" style="position:absolute;margin-left:0;margin-top:0;width:19.5pt;height:12.75pt;z-index:251715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4" o:spid="_x0000_s1056" style="position:absolute;margin-left:0;margin-top:0;width:48pt;height:12.75pt;z-index:251716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pMWVDy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5" o:spid="_x0000_s1055" style="position:absolute;margin-left:0;margin-top:0;width:48pt;height:12.75pt;z-index:251717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PXW3Bg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6" o:spid="_x0000_s1054" style="position:absolute;margin-left:0;margin-top:0;width:48pt;height:12.75pt;z-index:251718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CJ5+U4iAgAA9QMAAA4AAAAAAAAAAAAAAAAALgIAAGRycy9lMm9Eb2MueG1sUEsB&#10;Ai0AFAAGAAgAAAAhAHiddADaAAAAAwEAAA8AAAAAAAAAAAAAAAAAfAQAAGRycy9kb3ducmV2Lnht&#10;bFBLBQYAAAAABAAEAPMAAACDBQAAAAA=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67" name="Рисунок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Object 14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8" o:spid="_x0000_s1053" style="position:absolute;margin-left:0;margin-top:0;width:48pt;height:12.75pt;z-index:251720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J9/Fu8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69" o:spid="_x0000_s1052" style="position:absolute;margin-left:0;margin-top:0;width:48pt;height:12.75pt;z-index:251721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uMTH6C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70" o:spid="_x0000_s1051" style="position:absolute;margin-left:0;margin-top:0;width:48pt;height:12.75pt;z-index:251722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iCVEvC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71" o:spid="_x0000_s1050" style="position:absolute;margin-left:0;margin-top:0;width:48pt;height:12.75pt;z-index:251723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PAvvpQ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72" o:spid="_x0000_s1049" style="position:absolute;margin-left:0;margin-top:0;width:48pt;height:12.75pt;z-index:251724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CiaTJ4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73" o:spid="_x0000_s1048" style="position:absolute;margin-left:0;margin-top:0;width:19.5pt;height:12.75pt;z-index:251725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74" o:spid="_x0000_s1047" style="position:absolute;margin-left:0;margin-top:0;width:48pt;height:12.75pt;z-index:251726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NMZGrE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75" o:spid="_x0000_s1046" style="position:absolute;margin-left:0;margin-top:0;width:48pt;height:12.75pt;z-index:251727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IIKU6Y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76" o:spid="_x0000_s1045" style="position:absolute;margin-left:0;margin-top:0;width:48pt;height:12.75pt;z-index:251728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VaV28CECAAD1AwAADgAAAAAAAAAAAAAAAAAuAgAAZHJzL2Uyb0RvYy54bWxQSwEC&#10;LQAUAAYACAAAACEAeJ10ANoAAAADAQAADwAAAAAAAAAAAAAAAAB7BAAAZHJzL2Rvd25yZXYueG1s&#10;UEsFBgAAAAAEAAQA8wAAAIIFAAAAAA==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77" name="Рисунок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Object 14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0"/>
            </w:tblGrid>
            <w:tr w:rsidR="00243200" w:rsidRPr="00243200">
              <w:trPr>
                <w:trHeight w:val="765"/>
                <w:tblCellSpacing w:w="0" w:type="dxa"/>
              </w:trPr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3200" w:rsidRPr="00243200" w:rsidRDefault="00243200" w:rsidP="00243200">
                  <w:pPr>
                    <w:spacing w:before="0" w:beforeAutospacing="0" w:afterLines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24320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  <w:t>151</w:t>
                  </w:r>
                </w:p>
              </w:tc>
            </w:tr>
          </w:tbl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руху через залізничні переїзди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дорожнього руху, що спричинило пошкодження транспортних засобів, вантажу, автомобільних доріг, вулиць, залізничних переїздів, дорожніх споруд чи іншого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транспортних засобів поліцейським та медичним працівникам, а також ненадання військових транспортних засобів посадовим особам Військової служби правопорядку у Збройних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789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порушення правил дорожнього руху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Керування транспортним засобом особою, яка не має відповідних документів на право керування таким транспортним засобом або не пред'явила їх для перевірки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дорожнього руху пішоходами, велосипедистами та особами, які керують гужовим транспортом, і погоничами тварин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видачі документа про технічну справність транспортного засобу та порядку видачі спеціального знака державного зразка про укладення договору обов'язкового страху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501060031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Випуск на лінію транспортних засобів, технічний стан яких не відповідає встановленим вимогам або без необхідних документів, передбачених законодавством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501060034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Керування транспортними засобами або суднами особами, які перебувають у стані алкогольного, наркотичного чи іншого сп'яніння або під впливом лікарських препаратів, що знижують їх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ув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501060036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перевезення небезпечних речовин і предметів на транспорті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501060037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надання послуг та вимог безпеки при наданні послуг з перевезення пасажирів чи вантажів автомобільним транспортом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501060040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Безквитковий проїзд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501060045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Пошкодження автомобільних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дорог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, вулиць, дорожніх споруд, залізничних переїздів і технічних засобів регулювання дорожнього руху, створення перешкод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для руху та невжиття необхідних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799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501060046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правил, норм і стандартів при утриманні автомобільних доріг і вулиць, невжиття заходів щодо своєчасної заборони або обмеження руху чи позначення на автомобільних дорогах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501060047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охорони смуги відводу автомобільних шляхів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501060051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реалізації, експлуатації радіоелектронних засобів та випромінювальних пристроїв, а також користування радіочастотним ресурсом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Адміністративні правопорушення в галузі житлових прав громадян, житлово-комунального господарства та благоустрою (у розрізі статей Кодексу України про адміністративні правопорушення)  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ведення єдиного державного реєстру громадян, які потребують поліпшення житлових умов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Самоправне зайняття жилого приміщення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державних стандартів, норм і правил у сфері благоустрою населених пунктів, правил благоустрою територій населених пунктів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Знищення або пошкодження зелених насаджень або інших об'єктів озеленення в межах населених пунктів та за їх межами, що не віднесені до лісового фонду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тримання собак і котів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808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галузі торгівлі, громадського харчування, сфері послуг, в галузі фінансів і підприємницькій діяльності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торгівлі і надання послуг працівниками торгівлі, громадського харчування та сфери послуг, громадянами, які займаються підприємницькою діяльністю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проведення розрахунків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Обман покупця чи замовника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торгівлі пивом, алкогольними, слабоалкогольними напоями і тютюновими виробами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захист прав споживачів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встановленого порядку промислової переробки, зберігання, транспортування або знищення конфіскованих спирту, алкогольних напоїв чи тютюнових виробів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торгівлі на ринках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Торгівля з рук у невстановлених місцях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Незаконний відпуск або придбання бензину чи інших паливно-мастильних матеріалів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про валютні операції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валютних операцій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відкриття або використання за межами України валютних рахунків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здачі дорогоцінних металів і дорогоцінного каміння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822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Розміщення цінних паперів без реєстрації їх випуску або порушення порядку здійснення емісії цінних паперів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ведення податкового обліку, надання аудиторських висновків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розкриття інформації на фондовому ринку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операцій з електронними грошима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проведення готівкових розрахунків та розрахунків з використанням електронних платіжних засобів за товари (послуги)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Неподання або несвоєчасне подання платіжних доручень на перерахування належних до сплати податків та зборів (обов'язкових платежів)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податкових органів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утримання та перерахування податку на доходи фізичних осіб і подання відомостей про виплачені доходи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Неподання документів, подання яких передбачено законодавством про депозитарну систему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провадження господарської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подання декларації про доходи та ведення обліку доходів і витрат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законодавства, що регулює здійснення операцій з металобрухтом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бюджетного законодавства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закупівлі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Приховування стійкої фінансової неспроможності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837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Зайняття забороненими видами господарської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501080041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з фінансових питань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501080042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вимоги до документа, що подається суб'єктом господарювання до органу державної влади або органу місцевого самоврядування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501080044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Недобросовісна конкуренція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501080045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Несвоєчасне здавання виторгу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501080046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Зберігання або транспортування алкогольних напоїв чи тютюнових виробів, на яких немає марок акцизного збору встановленого зразка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501080047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Демонстрування і розповсюдження фільмів без державного посвідчення на право розповсюдження і демонстрування фільмів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501080050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розповсюдження примірників аудіовізуальних творів, фонограм, відеограм, комп'ютерних програм, баз даних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501080051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збір та облік єдиного внеску на загальнообов'язкове державне соціальне страхування і загальнообов'язкове державне пенсійне страхування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501080052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формування та застосування цін і тарифів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501080057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з питань видачі документів дозвільного характеру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501080058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державну реєстрацію юридичних осіб, фізичних осіб - підприємців та громадських формувань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501080061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Недотримання особою обов'язкових умов щодо приватизації державного,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комунального майна або підприємств та їх подальшого використання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850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501080069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державного нагляду (контролю) у сфері господарської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501080070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про безпечність та окремі показники якості харчових продуктів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501080071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державної реєстрації речових прав на нерухоме майно та їх обтяжень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501080078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щодо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501080079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оприлюднення фінансової звітності або консолідованої фінансової звітності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501080081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справляння та сплати туристичного збору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галузі стандартизації, якості продукції, метрології та сертифікації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501090008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застосування засобів вимірювальної техніки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501090009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процедур оцінки відповідності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пов’язані з корупцією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обмежень щодо сумісництва та суміщення з іншими видами діяльності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861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законом обмежень щодо одержання подарунків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фінансового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щодо запобігання та врегулювання конфлікту інтересів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інформації, що стала відома особі у зв'язку з виконанням службових або інших визначених законом повноважень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Невжиття заходів щодо протидії корупції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Військові адміністративні правопорушення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Відмова від виконання наказу або інших законних вимог командира (начальника)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залишення військової частини або місця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Необережне знищення або пошкодження військового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військовою службовою особою владою або службовим становищем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військовою службовою особою влади чи службових повноважень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Недбале ставлення до військової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Бездіяльність військової влади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несення бойового чергування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несення прикордонної служби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поводження із зброєю, а також речовинами і предметами, що становлять підвищену небезпеку для оточення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Розпивання пива, алкогольних, слабоалкогольних напоїв військовослужбовцями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878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громадський порядок і громадську безпеку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Дрібне хуліганство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Поширювання неправдивих чуток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Вчинення домашнього насильства, насильства за ознакою статі, невиконання термінового заборонного припису або неповідомлення про місце свого тимчасового перебування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 та пропаганда георгіївської (гвардійської) стрічки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Стрільба з вогнепальної, холодної метальної чи пневматичної зброї,пристроїв для відстрілу патронів,споряджених гумовими чи аналогічними за своїми властивостями метальними снаряда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законодавством вимог пожежної безпеки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Куріння тютюнових виробів у заборонених місцях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Здійснення суб'єктом господарювання господарської діяльності без декларації відповідності матеріально-технічної бази суб'єкта господарювання вимогам законодавства у сфері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пожежн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Виготовлення, зберігання самогону та апаратів для його вироблення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Придбання самогону та інших міцних спиртних напоїв домашнього вироблення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Виготовлення, придбання, зберігання або реалізація фальсифікованих алкогольних напоїв або тютюнових виробів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890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Розпивання пива, алкогольних, слабоалкогольних напоїв у заборонених законом місцях або поява у громадських місцях у п'яному вигляді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Розпивання пива, алкогольних, слабоалкогольних напоїв на виробництві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Доведення неповнолітнього до стану сп'яніння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перебування дітей у закладах, у яких проводиться діяльність у сфері розваг або закладах громадського харчування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Азартні ігри, ворожіння в громадських місцях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Заняття проституцією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законодавчих та інших нормативно-правових актів щодо захисту населення від шкідливого впливу шуму чи правил додержання тиші в населених пунктах і громадських місцях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Завідомо неправдивий виклик спеціальних служб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Несплата аліментів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особи від відбування адміністративного стягнення у виді суспільно корисних робіт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батьками або особами, що їх замінюють, обов'язків щодо виховання дітей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Булінг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(цькування) учасника освітнього процесу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встановлений порядок управління 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Неправомірне використання державного майна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904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Злісна непокора законному розпорядженню або вимозі поліцейського, члена громадського формування з охорони громадського порядку і державного кордону, військовослужбовця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організації і проведення зборів, мітингів, вуличних походів і демонстрацій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Злісна непокора законному розпорядженню чи вимозі військовослужбовця або працівника Державної прикордонної служби України або члена громадського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Національного антикорупційного бюро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умов для організації і проведення з порушенням установленого порядку зборів, мітингів, вуличних походів або демонстрацій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Прояв неповаги до суду або Конституційного Суду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Злісне ухилення свідка, потерпілого, експерта, перекладача від явки до органів досудового розслідування чи прокурора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Невжиття заходів щодо окремої ухвали суду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Публічні заклики до невиконання вимог поліцейського чи посадової особи Військової служби правопорядку у Збройних Силах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виконання законних вимог прокурора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Злісна непокора законному розпорядженню або вимозі працівника транспорту, який здійснює контроль за перевезенням пасажирів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Самоуправство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дії щодо державних нагород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917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подання або використання даних державних статистичних спостережень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друковані засоби масової інформації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адміністративного нагляду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передача заборонених предметів особам, яких тримають у слідчих ізоляторах, установах виконання покарань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розпорядження державного або іншого органу про працевлаштування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державного виконавця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501130032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центрального органу виконавчої влади, що реалізує державну політику з питань цивільного захисту, нагляду та контролю за станом захисту тер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501130034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(приписів) посадових осіб органів державного регулювання ядерної та радіаційної безпеки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501130035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народного депутата України, Рахункової палати, члена Рахункової палати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501130036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виконання законних вимог посадових осіб центрального органу виконавчої влади, що реалізує державну політику у сфері державного контролю за додержанням законодавства п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501130041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Невиконання законних вимог Головного державного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фітосанітарного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інспектора України, головних державних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фітосанітарних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 xml:space="preserve">інспекторів, державних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фітосанітарних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інспекторів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928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501130042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інспекторів сільського господарства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501130043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уповноважених підрозділів Національної поліції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501130045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центрального органу виконавчої влади, що реалізує державну політику у сфері контролю за цінами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501130047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органів Державної служби спеціального зв'язку та захисту інформації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501130049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органів охорони культурної спадщини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501130050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суб'єктів державного фінансового моніторингу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501130055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у сфері захисту персональних даних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501130057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Уповноваженого Верховної Ради України з прав людини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501130058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державну реєстрацію нормативно-правових актів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501130060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Невиконання законних вимог посадових осіб центрального органу виконавчої влади, що реалізує державну регуляторну політику, політику з питань нагляду (контролю) у сфері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господарсько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501130061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(приписів) Національного агентства з питань запобігання корупції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501130066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(службових) осіб органу опіки та піклування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940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501130068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центрального органу виконавчої влади, що реалізує державну політику з питань нагляду та контролю за додержанням законодавства про працю, 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501130069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національної комісії, що здійснює державне регулювання у сфері зв'язку та інформатизації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Невиконання приписів та постанов посадових осіб центрального органу виконавчої влади, що реалізує державну політику з питань нагляду та контролю за додержанням законодавства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громадянами порядку придбання, зберігання, передачі іншим особам або продажу вогнепальної, холодної чи пневматичної зброї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громадянами правил зберігання, носіння або перевезення нагородної, вогнепальної, холодної чи пневматичної зброї і бойових припасів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громадянами строків реєстрації (перереєстрації) нагородної, вогнепальної, холодної чи пневматичної зброї і правил взяття її на облік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реалізації вогнепальної, холодної чи пневматичної зброї і бойових припасів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працівниками торговельних підприємств (організацій) порядку продажу вогнепальної, холодної чи пневматичної зброї і бойових припасів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працівниками підприємств, установ, організацій правил зберігання або перевезення вогнепальної, холодної чи пневматичної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зброї і бойових припасів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949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розробки, виготовлення, реалізації спеціальних засобів самооборони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придбання, зберігання, реєстрації або обліку газових пістолетів і револьверів та патронів до них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застосування спеціальних засобів самооборони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виробництва, придбання, зберігання чи продажу електрошокових пристроїв і спеціальних засобів, що застосовуються правоохоронними органами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зберігання спеціальних технічних засобів негласного отримання інформації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виробництва, зберігання, перевезення, торгівлі та використання піротехнічних засобів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Проживання без паспорта громадянина України або без реєстрації місця проживання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зіпсуття паспорта чи втрата його з необережності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прикордонного режиму, режиму в пунктах пропуску через державний кордон України або режимних правил у контрольних пунктах в'їзду - виїзду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іноземцями та особами без громадянства правил перебування в Україні і транзитного проїзду через територію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порядку працевлаштування, прийняття на навчання, надання житла, реєстрації іноземців та осіб без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громадянства та оформлення для них документів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960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перетинання або спроба незаконного перетинання державного кордону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в'їзду на тимчасово окуповану територію України та виїзду з неї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переміщення товарів до району або з району проведення антитерористичної операції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перевезення іноземців та осіб без громадянства територією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зіпсуття обліково-військових документів чи втрата їх з необережності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Несвоєчасне подання документів, необхідних для ведення військового обліку військовозобов'язаних і призовників, несповіщення їх про виклик у військові комісаріати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державну таємницю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на інформацію та права на звернення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в галузі державного експортного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обліку, зберігання і використання документів та інших матеріальних носіїв інформації, що містять службову інформацію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незаконного доступу до інформації в інформаційних (автоматизованих) системах, незаконне виготовлення та розповсюдження копій баз даних інформаційних (автоматизованих) с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Невиконання законних вимог посадових осіб центрального органу виконавчої влади, що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реалізує державну політику у сфері метрологічного нагляду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972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Повідомлення неправдивих відомостей державним органам реєстрації актів цивільного стану та несвоєчасна реєстрація народження дитини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найменування та ознак належності до Національної поліції України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носіння військової форми одягу із знаками розрізнення військовослужбовців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здійснення народного волевиявлення та встановлений порядок його забезпечення (у розрізі статей Кодексу України про адміністративні правопорушення)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обмежень щодо ведення передвиборної агітації, агітація в день проведення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на користування приміщеннями під час виборчої компанії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Виготовлення або розповсюдження друкованих матеріалів передвиборної агітації, які не містять відомостей про установу, що здійснила друк, їх тираж, інформацію про осіб, відповідальних за випуск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розміщення агітаційних матеріалів чи політичної реклами або розміщення їх у заборонених законом місцях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порядку надання або отримання внеску на підтримку політичної партії, порушення порядку надання або отримання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держ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. фінансування статутної діяльності політичної партії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981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Замовлення або виготовлення виборчих бюлетенів понад встановлену кількість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копії виборчого протоколу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рішення виборчої комісії, комісії з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опублікування документів, пов'язаних з підготовкою і проведенням виборів, референдуму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подання фінансового звіту про надходження і використання коштів виборчого фонду, звіту партії про майно, доходи, витрати і зобов'язання фінансового характеру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ведення Державного реєстру виборців,порядку подання відомостей про виборців до органів Державного реєстру виборців,виборчих комісій,порядку складання списків ви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громадянина на ознайомлення з відомостями Державного реєстру виборців, зі списком виборців, списком громадян, які мають право брати участь у референдумі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ведення передвиборної агітації, агітації під час підготовки і проведення референдуму з використанням засобів масової інформації та порядку участі в інформаційному забезпеченні виборів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0,39</w:t>
            </w:r>
          </w:p>
        </w:tc>
      </w:tr>
      <w:tr w:rsidR="00243200" w:rsidRPr="00243200" w:rsidTr="00243200">
        <w:trPr>
          <w:gridAfter w:val="1"/>
          <w:wAfter w:w="3375" w:type="dxa"/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989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порушення митних правил, які підлягають розгляду в судовому порядку (у розрізі статей Митного кодексу України, Кодексу України про адміністративні правопорушення, передбачені іншими законодавчими чи нормативними актами)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502002011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Митний кодекс 2002 р. ст. 339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502002024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Митний кодекс 2002 р. ст. 352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502002025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Митний кодекс 2002 р. ст. 353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режиму зони митного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Неправомірні операції з товарами, митне оформлення яких не закінчено, або з товарами, що перебувають на тимчасовому зберіганні під митним контролем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Недоставлення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товарів, транспортних засобів комерційного призначення та документів до органу доходів і зборів призначення, видача їх без дозволу органу доходів і зборів або втрата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996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проходження митного контролю в зонах (коридорах) спрощеного митного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Недекларування товарів, транспортних засобів комерційного призначення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Пересилання через митний кордон України у міжнародних поштових та експрес-відправленнях товарів, заборонених до такого пересилання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502003009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Переміщення товарів через митний кордон України з порушенням прав інтелектуальної власності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1000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502003014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строку тимчасового ввезення або тимчасового вивезення товарів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1001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502003015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Переміщення або дії, спрямовані на переміщення товарів, транспортних засобів комерційного призначення через митний кордон України поза митним контролем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1002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502003016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Переміщення або дії, спрямовані на переміщення товарів через митний кордон України з приховуванням від митного контролю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1003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502003017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Зберігання, перевезення чи придбання товарів, транспортних засобів комерційного призначення, ввезених на митну територію України поза митним контролем або приховуванням від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митног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1004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502003018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Дії, спрямовані на неправомірне звільнення від сплати митних платежів чи зменшення їх розміру, а також інші протиправні дії, спрямовані на ухилення від сплати митних платежів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1005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503000001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в порядку виконання судових рішень у справах про адміністративні правопорушення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1007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504000000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Інші справи (Справи про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адмінправопорушення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gridAfter w:val="1"/>
          <w:wAfter w:w="3375" w:type="dxa"/>
          <w:trHeight w:val="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справ про адміністративні правопорушення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00" w:rsidRPr="00243200" w:rsidRDefault="00E16D69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4" o:spid="_x0000_s1044" style="position:absolute;margin-left:0;margin-top:0;width:48pt;height:12.75pt;z-index:25168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MGIA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5" o:spid="_x0000_s1043" style="position:absolute;margin-left:0;margin-top:0;width:48pt;height:12.75pt;z-index:251686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ELvMgE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6" o:spid="_x0000_s1042" style="position:absolute;margin-left:0;margin-top:0;width:48pt;height:12.75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JLEIQ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tjSSxC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7" o:spid="_x0000_s1041" style="position:absolute;margin-left:0;margin-top:0;width:48pt;height:12.75pt;z-index:251688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M4+aOw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8" o:spid="_x0000_s1040" style="position:absolute;margin-left:0;margin-top:0;width:48pt;height:12.75pt;z-index:25168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39" o:spid="_x0000_s1039" style="position:absolute;margin-left:0;margin-top:0;width:19.5pt;height:12.75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0" o:spid="_x0000_s1038" style="position:absolute;margin-left:0;margin-top:0;width:48pt;height:12.75pt;z-index:251692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j9lolC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1" o:spid="_x0000_s1037" style="position:absolute;margin-left:0;margin-top:0;width:48pt;height:12.75pt;z-index:251693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N7KIYM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2" o:spid="_x0000_s1036" style="position:absolute;margin-left:0;margin-top:0;width:48pt;height:12.75pt;z-index:251694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QTVIg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AllBNUiAgAA9QMAAA4AAAAAAAAAAAAAAAAALgIAAGRycy9lMm9Eb2MueG1sUEsB&#10;Ai0AFAAGAAgAAAAhAHiddADaAAAAAwEAAA8AAAAAAAAAAAAAAAAAfAQAAGRycy9kb3ducmV2Lnht&#10;bFBLBQYAAAAABAAEAPMAAACDBQAAAAA=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44" name="Рисунок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Object 14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6" o:spid="_x0000_s1035" style="position:absolute;margin-left:0;margin-top:0;width:48pt;height:12.75pt;z-index:251698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dbIA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7" o:spid="_x0000_s1034" style="position:absolute;margin-left:0;margin-top:0;width:48pt;height:12.75pt;z-index:251699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CA+llw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8" o:spid="_x0000_s1033" style="position:absolute;margin-left:0;margin-top:0;width:48pt;height:12.75pt;z-index:251700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yVzRGi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49" o:spid="_x0000_s1032" style="position:absolute;margin-left:0;margin-top:0;width:48pt;height:12.75pt;z-index:251701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syIQ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sVYrMiECAAD1AwAADgAAAAAAAAAAAAAAAAAuAgAAZHJzL2Uyb0RvYy54bWxQSwEC&#10;LQAUAAYACAAAACEAeJ10ANoAAAADAQAADwAAAAAAAAAAAAAAAAB7BAAAZHJzL2Rvd25yZXYueG1s&#10;UEsFBgAAAAAEAAQA8wAAAIIFAAAAAA=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0" o:spid="_x0000_s1031" style="position:absolute;margin-left:0;margin-top:0;width:48pt;height:12.75pt;z-index:251702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qpIA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1" o:spid="_x0000_s1030" style="position:absolute;margin-left:0;margin-top:0;width:19.5pt;height:12.75pt;z-index:251703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2" o:spid="_x0000_s1029" style="position:absolute;margin-left:0;margin-top:0;width:48pt;height:12.75pt;z-index:251704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F3NDvg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3" o:spid="_x0000_s1028" style="position:absolute;margin-left:0;margin-top:0;width:48pt;height:12.75pt;z-index:251705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kfvIg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AzeR+8iAgAA9QMAAA4AAAAAAAAAAAAAAAAALgIAAGRycy9lMm9Eb2MueG1sUEsB&#10;Ai0AFAAGAAgAAAAhAHiddADaAAAAAwEAAA8AAAAAAAAAAAAAAAAAfAQAAGRycy9kb3ducmV2Lnht&#10;bFBLBQYAAAAABAAEAPMAAACDBQAAAAA=&#10;" filled="f" stroked="f"/>
              </w:pict>
            </w:r>
            <w:r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pict>
                <v:rect id="Прямокутник 54" o:spid="_x0000_s1027" style="position:absolute;margin-left:0;margin-top:0;width:48pt;height:12.75pt;z-index:251706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" filled="f" stroked="f"/>
              </w:pict>
            </w:r>
            <w:r w:rsidR="00243200" w:rsidRPr="00243200">
              <w:rPr>
                <w:rFonts w:ascii="Calibri" w:eastAsia="Times New Roman" w:hAnsi="Calibri" w:cs="Calibri"/>
                <w:noProof/>
                <w:color w:val="000000"/>
                <w:sz w:val="22"/>
                <w:lang w:eastAsia="uk-UA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Object 14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0"/>
            </w:tblGrid>
            <w:tr w:rsidR="00243200" w:rsidRPr="00243200">
              <w:trPr>
                <w:trHeight w:val="555"/>
                <w:tblCellSpacing w:w="0" w:type="dxa"/>
              </w:trPr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noWrap/>
                  <w:vAlign w:val="center"/>
                  <w:hideMark/>
                </w:tcPr>
                <w:p w:rsidR="00243200" w:rsidRPr="00243200" w:rsidRDefault="00243200" w:rsidP="00243200">
                  <w:pPr>
                    <w:spacing w:before="0" w:beforeAutospacing="0" w:afterLines="0"/>
                    <w:jc w:val="righ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24320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uk-UA"/>
                    </w:rPr>
                    <w:t>130</w:t>
                  </w:r>
                </w:p>
              </w:tc>
            </w:tr>
          </w:tbl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0,38</w:t>
            </w:r>
          </w:p>
        </w:tc>
      </w:tr>
      <w:tr w:rsidR="00243200" w:rsidRPr="00243200" w:rsidTr="00243200">
        <w:trPr>
          <w:gridAfter w:val="1"/>
          <w:wAfter w:w="3375" w:type="dxa"/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ОКРЕМІ ПРОЦЕСУАЛЬНІ ПИТАННЯ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забезпечення позову або доказів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відвід судді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виправлення помилки у судовому рішенні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роз’яснення судового рішення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600050000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ухвалення додаткового рішення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600060000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перегляд судового рішення за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нововиявленими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обставинами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0,43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1014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600070000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перегляд судового рішення за виключними обставинами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0,43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600080000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відновлення втраченого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600090000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відстрочку або розстрочку виконання судового рішення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0,30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600100000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заміну сторони виконавчого провадження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gridAfter w:val="1"/>
          <w:wAfter w:w="3375" w:type="dxa"/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600110000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скарги та заяви в процесі виконання судових рішень та рішень інших органів (посадових осіб)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600120000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Виконання судових доручень іноземних судів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600130000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скасування судового наказу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gridAfter w:val="1"/>
          <w:wAfter w:w="3375" w:type="dxa"/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600140000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процесуальні питання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gridAfter w:val="1"/>
          <w:wAfter w:w="3375" w:type="dxa"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окремих процесуальних питань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gridAfter w:val="1"/>
          <w:wAfter w:w="3375" w:type="dxa"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СЕРЕДНІЙ ЧАС НА РОЗГЛЯД ПО МЗС В ЦІЛОМУ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342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</w:tbl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>
      <w:pPr>
        <w:spacing w:before="0" w:beforeAutospacing="0" w:afterLines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8647" w:type="dxa"/>
        <w:tblLook w:val="04A0"/>
      </w:tblPr>
      <w:tblGrid>
        <w:gridCol w:w="550"/>
        <w:gridCol w:w="1719"/>
        <w:gridCol w:w="2763"/>
        <w:gridCol w:w="1915"/>
        <w:gridCol w:w="1701"/>
      </w:tblGrid>
      <w:tr w:rsidR="00243200" w:rsidRPr="00243200" w:rsidTr="00243200">
        <w:trPr>
          <w:trHeight w:val="630"/>
        </w:trPr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  <w:lastRenderedPageBreak/>
              <w:t xml:space="preserve">Апеляційні загальні суди 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243200" w:rsidRPr="00243200" w:rsidTr="00243200">
        <w:trPr>
          <w:trHeight w:val="92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ID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Код категорії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Назва категорії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Час розгляду справи за категорією, хв.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Коефіцієнт складності справи</w:t>
            </w:r>
          </w:p>
        </w:tc>
      </w:tr>
      <w:tr w:rsidR="00243200" w:rsidRPr="00243200" w:rsidTr="00243200">
        <w:trPr>
          <w:trHeight w:val="32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ЦИВІЛЬНІ СПРАВИ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300000000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Справи позовного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права власності чи іншого речового права на нерухоме майно (крім землі),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державну власність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301010400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комунальну власність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301020400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приватну власність,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права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301030400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витребування майна із чужого незаконного володіння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301030500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усунення перешкод у користуванні майном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301030600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самочинне будівництво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речові права на чуже майно,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301040100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володіння чужим майном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301040200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з приводу сервітутів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у спорах, що виникають із земельних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відносин,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припинення права власності на земельну ділянку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користування земельною ділянкою,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302020100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оренди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щодо права користування чужою земельною ділянкою для сільськогосподарських потреб (емфітевзис)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право користування чужою земельною ділянкою для забудови (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суперфіцій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незаконним акта, що порушує право власності на земельну ділянку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права власності на земельну ділянку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земельною ділянкою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купівлі-продажу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302090000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оренди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прав інтелектуальної власності,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 на винахід, корисну модель, промисловий зразок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торговельної марки (знака для товарів і послуг)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авторських прав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суміжних прав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правочинів, зокрема договорів (крім категорій 301000000-303000000),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купівлі-продажу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дарування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оренди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лізингу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підряду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довічного утримання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послуг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страхування,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304080100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відшкодування шкоди, заподіяної від нещасного випадку на виробництві та професійного захворювання, які спричинили втрату працездатності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позики, кредиту, банківського вкладу,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іпотечного кредиту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споживчого кредиту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304090300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інших видів кредиту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у спорах про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недоговірні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зобов’язання,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шкоди,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фізичній особі, яка потерпіла від кримінального правопорушення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каліцтвом, іншим ушкодженням здоров’я або смертю фізичної особи, крім відшкодування шкоди на виробництві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незаконними рішеннями, діями чи бездіяльністю органу, що здійснює оперативно-розшукову діяльність, досудове розслідування, прокуратури або суду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305010400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майну фізичних або юридичних осіб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305010500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порушенням законодавства про охорону навколишнього природного середовища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305010600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внаслідок недоліків товарів, робіт (послуг)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305010700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державі внаслідок корупційного правопорушення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305010800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фізичній або юридичній особі внаслідок незаконних рішень, дій або бездіяльності суб’єкта, який здійснює заходи щодо запобігання і протидії корупції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305010900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внаслідок ДТП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305011000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завданої внаслідок вчинення домашнього насильства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спонукання виконати або припинити певні дії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повернення безпідставно набутого майна (коштів)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306000000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про захист немайнових прав фізичних осіб,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306010000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захист честі, гідності та ділової репутації,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306010100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 засобів масової інформації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307000000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 виникають із відносин спадкування,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307010000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заповітом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307020000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законом.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житлових відносин,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виселення (вселення)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стягнення плати за користування житлом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особи такою, що втратила право користування жилим приміщенням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309000000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визнання необґрунтованими активів та їх витребування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 із сімейних відносин,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розірвання шлюбу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стягнення аліментів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встановлення батьківства або материнства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позбавлення батьківських прав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шлюбного договору недійсним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повернення дітей до країни постійного місця проживання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дозволу на виїзд неповнолітньої дитини за межі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трудових правовідносин,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поновлення на роботі, з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311010100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 зв’язку зі звільненням за вчинення дисциплінарного проступку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311010200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 зв’язку з іншими підставами звільнення за ініціативою роботодавця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 виплату заробітної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плати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матеріальної шкоди, заподіяної працівниками державним підприємству, установі, організації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312000000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пов’язаних із застосуванням Закону України «Про захист прав споживачів»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313000000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звільнення майна з-під арешту (виключення майна з опису)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314000000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 позовного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окремого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обмеження цивільної дієздатності фізичної особи, визнання фізичної особи недієздатною та поновлення цивільної дієздатності фізичної особи,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обмеження цивільної дієздатності фізичної особи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фізичної особи недієздатною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331010300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поновлення цивільної дієздатності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надання неповнолітній особі повної цивільної дієздатності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визнання фізичної особи безвісно відсутньою чи оголошення її померлою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скасування рішення про визнання фізичної особи безвісно відсутньою чи оголошення її померлою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усиновлення,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331050100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усиновлення громадянами України, що проживають на території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331050200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усиновлення громадянами України, що проживають за межами території України та іноземцями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встановлення фактів, що мають юридичне значення,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факту народження,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331060101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 тимчасово окупованій території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факту смерті,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331060201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 тимчасово окупованій території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інших фактів, з них:.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331060301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 тимчасово окупованій території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відновлення прав на втрачені цінні папери на пред’явника та векселі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передачу безхазяйної нерухомої речі у комунальну власність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331090000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визнання спадщини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відумерлою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331100000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надання особі психіатричної допомоги у примусовому порядку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331200000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обов’язкову госпіталізацію до протитуберкульозного закладу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331300000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розкриття банком інформації, яка містить банківську таємницю, щодо юридичних та фізичних осіб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Справи, що виникають із сімейних правовідносин,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надання права на шлюб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розірвання шлюбу за заявою подружжя, яке має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розірвання шлюбу за заявою подружжя, якщо один з нього засуджений до позбавлення волі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331440000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встановлення режиму окремого проживання за заявою подружжя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331500000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видачу і продовження обмежувального припису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331600000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 окремого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оскарження рішень третейських судів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оспорювання рішень міжнародних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арбітражів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визнання та надання дозволу на примусове виконання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рішення іноземного суду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визнання рішення іноземного суду, що не підлягає примусовому виконанню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0,64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визнання та надання дозволу на примусове виконання рішення міжнародного комерційного арбітражу, з них: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341050100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і надання дозволу на добровільне виконання рішення міжнародного комерційного арбітражу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341050200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надання дозволу на виконання рішення міжнародного комерційного арбітражу, якщо місце арбітражу знаходиться на території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за заявою про надання дозволу на примусове виконання рішень третейських судів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3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351000000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0,63</w:t>
            </w:r>
          </w:p>
        </w:tc>
      </w:tr>
      <w:tr w:rsidR="00243200" w:rsidRPr="00243200" w:rsidTr="00243200">
        <w:trPr>
          <w:trHeight w:val="3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цивільних справ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СЛІДЧИЙ СУДДЯ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trHeight w:val="69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Провадження за поданням правоохоронних органів, за клопотанням слідчого, прокурора та інших осіб про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привід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накладення грошового стягнення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накладення грошового стягнення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тимчасове обмеження у користуванні спеціальним правом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тимчасового обмеження у користуванні спеціальним правом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встановлення процесуальних строків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відсторонення від посади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401090000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відсторонення від посади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поміщення особи до приймальника-розподільника для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поміщення особи до приймальника-розподільника для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поміщення особи до приймальника-розподільника для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експертизи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застосування запобіжних заходів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особисте зобов'язання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401140200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особиста порука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401140300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тримання під вартою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401140400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домашній арешт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401140500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застава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401140600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передання неповнолітнього під нагляд батьків, опікунів чи піклувальників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401140700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передання неповнолітнього, який виховується в дитячій установі  під нагляд  адміністрації  цієї установи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зміну запобіжного заходу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запобіжного заходу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тримання особи під домашнім арештом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звернення застави в дохід держави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401190000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дозвіл на затримання з метою приводу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застосування запобіжного заходу після затримання особи без ухвали про дозвіл на затримання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строків тримання під вартою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обшуку житла чи іншого володіння особи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проникнення до житла чи іншого володіння особи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тимчасовий доступ до речей і документів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арешт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арешту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спеціального досудового розслідування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продовження строку досудового розслідування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401290000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встановлення строку ознайомлення з матеріалами кримінального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огляд житла чи іншого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володіння особи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172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відвід прокурора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конфіскація у засудженого речей та предметів, які заборонено використовувати в колоніях, або передача їх на зберігання до звільнення засудженого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клопотання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401350000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негласної слідчої дії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0,21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Провадження за скаргами на дії та рішення правоохоронних органів, на дії чи бездіяльність слідчого, прокурора та інших осіб під час досудового розслідування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бездіяльність слідчого, прокурора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402010100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стосовно невнесення відомостей про кримінальне правопорушення до Єдиного реєстру досудових розслідувань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слідчого, прокурора про зупинення досудового розслідування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 про закриття кримінального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прокурора про закриття кримінального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прокурора, слідчого про відмову у визнанні потерпілим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рішення, дії чи бездіяльність слідчого або прокурора при застосуванні заходів безпеки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0,15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слідчого, прокурора про відмову в задоволенні клопотання про проведення слідчих (розшукових) дій, негласних слідчих (розшукових) дій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рішення слідчого, прокурора про зміну порядку досудового розслідування та продовження його згідно з правилами, передбаченими главою 39 КПК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402090000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скарги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2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матеріалів досудового розслідування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37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КРИМІНАЛЬНІ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404000000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щодо неповнолітніх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405000000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у формі приватного обвинувачення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1,31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406000000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з клопотанням про застосування примусових заходів виховного характеру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407000000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 з клопотанням про застосування примусових заходів медичного характеру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408000000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з клопотанням про звільнення від кримінальної відповідальності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409000000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провадження, яке містить відомості, що становлять державну таємницю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1,93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410000000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з клопотанням про розгляд обвинувального акту у спрощеному провадженні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щодо окремої категорії осіб 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Дії, спрямовані на насильницьку зміну чи повалення конституційного ладу або на захоплення державної влади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Посягання на територіальну цілісність і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недоторканність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Фінансування дій, вчинених з метою насильницької зміни чи повалення конституційного ладу або захоплення державної влади, зміни меж території або державного кордону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Державна зрада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Диверсія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Шпигунство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411010108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законній діяльності Збройних Сил України та інших військових формувань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вбивство, вчинене в стані сильного душевного хвилювання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 матір'ю своєї новонародженої дитини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вбивство при перевищенні меж необхідної оборони або у разі перевищення заходів, необхідних для затримання злочинця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Вбивство через необережність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Доведення до самогубства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тяжке тілесне ушкодження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середньої тяжкості тілесне ушкодження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тяжке тілесне ушкодження, заподіяне у стані сильного душевного хвилювання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заподіяння тяжких тілесних ушкоджень у разі перевищення меж необхідної оборони або у разі перевищення заходів, необхідних для затримання злочинця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легке тілесне ушкодження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Побої і мордування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Побої і мордування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Катування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Необережне тяжке або середньої тяжкості тілесне ушкодження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вбивством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218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Зараження вірусом імунодефіциту людини чи іншої невиліковної інфекційної хвороби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Залишення в небезпеці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допомоги особі, яка перебуває в небезпечному для життя стані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Неналежне виконання обов'язків щодо охорони життя та здоров'я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лікувальна діяльність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411010227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Неналежне виконання професійних обов'язків медичним або фармацевтичним працівником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411010233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Домашнє насильство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позбавлення волі або викрадення людини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Захоплення заручників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Торгівля людьми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Експлуатація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Використання малолітньої дитини для заняття жебрацтвом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411010307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поміщення в заклад з надання психіатричної допомоги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Зґвалтування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Зґвалтування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Сексуальне насильство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Статеві зносини з особою, яка не досягла шістнадцятирічного віку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411010406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Розбещення неповнолітніх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1,59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Фальсифікація виборчих документів, документів референдуму чи фальсифікація підсумків голосування, надання неправдивих відомостей до органів Державного реєстру виборців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виборчого бюлетеня, бюлетеня для голосування на референдумі, голосування виборцем, учасником референдуму більше ніж один раз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фінансування виборчої кампанії кандидата, політичної партії (блоку)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239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виборця, учасника референдуму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рівноправності громадян залежно від їх расової, національної належності, релігійних переконань, інвалідності та за іншими ознаками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недоторканності житла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таємниці листування, телефонних розмов, телеграфної чи іншої кореспонденції, що передаються засобами зв'язку або через комп'ютер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сплати аліментів на утримання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Злісне невиконання обов'язків по догляду за дитиною або за особою, щодо якої встановлена опіка чи піклування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Розголошення таємниці усиновлення (удочеріння)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дії щодо усиновлення (удочеріння)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законній професійній діяльності журналістів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411010519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Грубе порушення законодавства про працю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Грубе порушення угоди про працю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Невиплата заробітної плати, стипендії, пенсії чи інших установлених законом виплат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авторського права і суміжних прав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1,96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 на винахід, корисну модель, промисловий зразок, топографію інтегральної мікросхеми, сорт рослин, раціоналізаторську пропозицію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Пошкодження релігійних споруд чи культових будинків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Посягання на здоров'я людей під приводом проповідування релігійних віровчень чи виконання релігійних обрядів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411010529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недоторканності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приватного життя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256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411010530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на отримання освіти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Крадіжка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Грабіж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Розбій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Вимагання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Шахрайство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Привласнення, розтрата майна або заволодіння ним шляхом зловживання службовим становищем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Заподіяння майнової шкоди шляхом обману або зловживання довірою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2,69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привласнення особою знайденого або чужого майна, що випадково опинилося у неї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пошкодження об'єктів електроенергетики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2,96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обов'язків щодо охорони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зайняття земельної ділянки та самовільне будівництво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Придбання, отримання, зберігання чи збут майна, одержаного злочинним шляхом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Виготовлення, зберігання, придбання, перевезення,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пресилання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, ввезення в Україну з метою збуту або збут підроблених грошей, державних цінних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парерів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чи білетів державної лотереї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дії з документами на переказ, платіжними картками та іншими засобами доступу до банківських рахунків, обладнанням для їх виготовлення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Контрабанда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Зайняття забороненими видами господарської діяльності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Зайняття гральним бізнесом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виготовлення, зберігання, збут або транспортування з метою збуту підакцизних товарів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Фіктивне підприємництво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275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Підроблення документів, які подаються для проведення державної реєстрації юридичної особи та фізичних осіб - підприємців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Протидія законній господарській діяльності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Протиправне заволодіння майном підприємства, установи, організації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Легалізація (відмивання) доходів, одержаних злочинним шляхом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Нецільове використання бюджетних коштів, здійснення видатків бюджету чи надання кредитів з бюджету без встановлених бюджетних призначень або з їх перевищенням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сплати податків, зборів, інших обов'язкових платежів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2,12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411010719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сплати єдиного внеску на загальнообов'язкове державне соціальне страхування та страхових внесків на загальнообов'язкове державне пенсійне страхування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операцій з металобрухтом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Незаконне виготовлення, підроблення, використання або збут незаконно виготовлених, одержаних чи підроблених контрольних марок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Доведення до банкрутства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ведення бази даних про вкладників або порядку формування звітності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411010726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Шахрайство з фінансовими ресурсами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411010732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знака для товарів і послуг, фірмового найменування, кваліфікованого зазначення походження товару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екологічної безпеки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Забруднення або псування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земель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289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заволодіння ґрунтовим покривом (поверхневим шаром) земель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охорони або використання надр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континентальний шельф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порубка або незаконне перевезення, зберігання, збут лісу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полювання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зайняття рибним, звіриним або іншим водним добувним промислом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411010819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територій, взятих під охорону держави, та об'єктів природно-заповідного фонду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411010821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Безгосподарське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використання земель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злочинної організації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Сприяння учасникам злочинних організацій та укриття їх злочинної діяльності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Бандитизм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Терористичний акт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терористичної групи чи терористичної організації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Сприяння вчиненню терористичного акту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Фінансування тероризму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Завідомо неправдиве повідомлення про загрозу безпеці громадян, знищення чи пошкодження об'єктів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не передбачених законом воєнізованих або збройних формувань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Викрадення, привласнення, вимагання вогнепальної зброї, бойових припасів, вибухових речовин чи радіоактивних матеріалів або заволодіння ними шляхом шахрайства або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 xml:space="preserve">зловживання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служ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поводження зі зброєю, бойовими припасами або вибуховими речовинами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1,33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виготовлення, переробка чи ремонт вогнепальної зброї або фальсифікація, незаконне видалення чи зміна її маркування, або незаконне виготовлення бойових припасів, вибухових речовин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Недбале зберігання вогнепальної зброї або бойових припасів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поводження з радіоактивними матеріалами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ввезення на територію України відходів і вторинної сировини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законодавством вимог пожежної безпеки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411010925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об'єктів житлово-комунального господарства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про охорону праці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безпеки під час виконання робіт з підвищеною небезпекою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Пошкодження шляхів сполучення і транспортних засобів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1,64</w:t>
            </w:r>
          </w:p>
        </w:tc>
      </w:tr>
      <w:tr w:rsidR="00243200" w:rsidRPr="00243200" w:rsidTr="00243200">
        <w:trPr>
          <w:trHeight w:val="6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Блокування транспортних комунікацій, а також захоплення транспортного підприємства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1,98</w:t>
            </w:r>
          </w:p>
        </w:tc>
      </w:tr>
      <w:tr w:rsidR="00243200" w:rsidRPr="00243200" w:rsidTr="00243200">
        <w:trPr>
          <w:trHeight w:val="58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безпеки руху або експлуатації залізничного, водного чи повітряного транспорту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допомоги судну та особам, що зазнали лиха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Неповідомлення капітаном назви свого судна при зіткненні суден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безпеки дорожнього руху або експлуатації транспорту особами, які керують транспортними засобами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Випуск в експлуатацію технічно несправних транспортних засобів або інше порушення їх експлуатації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правил, норм і стандартів, що стосуються убезпечення дорожнього руху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заволодіння транспортним засобом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Знищення, підробка або заміна номерів вузлів та агрегатів транспортного засобу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чинних на транспорті правил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411011118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Пошкодження об'єктів магістральних або промислових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нафто-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газо-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, конденсатопроводів та нафтопродуктопроводів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Групове порушення громадського порядку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Масові заворушення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Хуліганство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Наруга над могилою, іншим місцем поховання або над тілом померлого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проведення пошукових робіт на об'єкті археологічної спадщини, знищення, руйнування або пошкодження об'єктів культурної спадщини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Жорстоке поводження з тваринами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Ввезення, виготовлення або розповсюдження творів, що пропагують культ насильства і жорстокості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Ввезення, виготовлення, збут і розповсюдження порнографічних предметів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або утримання місць розпусти і звідництво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Сутенерство або втягнення особи в заняття проституцією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411011213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Втягнення неповнолітніх у злочинну діяльність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Контрабанда наркотичних засобів, психотропних речовин, їх аналогів чи прекурсорів або фальсифікованих лікарських засобів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Використання коштів, здобутих від незаконного обігу наркотичних засобів, психотропних речовин, їх аналогів, прекурсорів, отруйних чи сильнодіючих речовин або отруйних чи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сильнодіюч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зберігання, перевезення, пересилання чи збут наркотичних засобів, психотропних речовин або їх аналогів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Викрадення, привласнення, вимагання наркотичних засобів, психотропних речовин або їх аналогів чи заволодіння ними шляхом шахрайства або зловживання службовим становищем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зберігання, перевезення чи пересилання наркотичних засобів, психотропних речовин або їх аналогів без мети збуту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Посів або вирощування снотворного маку чи конопель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зберігання, перевезення чи пересилання прекурсорів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Викрадення, привласнення, вимагання обладнання, призначеного для виготовлення наркотичних засобів, психотропних речовин або їх аналогів, чи заволодіння ним шляхом шахрайства 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Схиляння до вживання наркотичних засобів, психотропних речовин або їх аналогів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Незаконне публічне вживання наркотичних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засобів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Організація або утримання місць для незаконного вживання, виробництва чи виготовлення наркотичних засобів, психотропних речовин або їх аналогів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виготовлення, підроблення, використання чи збут підроблених документів на отримання наркотичних засобів, психотропних речовин або прекурсорів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видача рецепта на право придбання наркотичних засобів або психотропних речовин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правил обігу наркотичних засобів, психотропних речовин, їх аналогів або прекурсорів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виробництво, виготовлення, придбання, перевезення, пересилання, зберігання з метою збуту або збут отруйних чи сильнодіючих речовин або отруйних чи сильнодіючих лікарських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Фальсифікація лікарських засобів або обіг фальсифікованих лікарських засобів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організація або утримання місць для вживання одурманюючих засобів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411011323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санітарних правил і норм щодо запобігання інфекційним хворобам та масовим отруєнням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Розголошення державної таємниці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2,38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Втрата документів, що містять державну таємницю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Передача або збирання відомостей, що становлять службову інформацію, зібрану у процесі оперативно-розшукової,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контррозвідувальної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діяльності, у сфері оборони 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Незаконне переправлення осіб через державний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кордон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в'їзду на тимчасово окуповану територію України та виїзду з неї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міжнародних передач товарів, що підлягають державному експортному контролю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міжнародних польотів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призову на строкову військову службу, військову службу за призовом осіб офіцерського складу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призову за мобілізацією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411011411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військового обліку або спеціальних зборів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Наруга над державними символами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перешкоджання організації або проведенню зборів, мітингів, походів і демонстрацій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Захоплення державних або громадських будівель чи споруд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Опір представникові влади, працівникові правоохоронного органу, державному виконавцю, члену громадського формування з охорони громадського порядку і державного кордону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Втручання в діяльність працівника правоохоронного органу, судового експерта, працівника державної виконавчої служби, приватного виконавця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працівника правоохоронного органу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журналіста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державного чи громадського діяча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Умисне знищення або пошкодження майна працівника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правоохоронного органу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371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Посягнення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на життя працівника правоохоронного органу, члена громадського формування з охорони громадського порядку і державного кордону або військовослужбовця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Посягання на життя журналіста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службової особи чи громадянина, який виконує громадський обов'язок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діяльності народного депутата України та депутата місцевої ради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присвоєння владних повноважень або звання службової особи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працівника підприємства, установи чи організації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Примушування до виконання чи невиконання цивільно-правових зобов'язань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Самоправство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1,86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Викрадення, привласнення, вимагання документів, штампів, печаток, заволодіння ними шляхом шахрайства чи зловживання службовим становищем або їх пошкодження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Підроблення документів, печаток, штампів та бланків, а також збут чи використання підроблених документів, печаток, штампів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411011528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придбання, збут або використання спеціальних технічних засобів отримання інформації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Несанкціоноване втручання в роботу електронно-обчислювальних машин (комп'ютерів), автоматизованих систем, комп'ютерних мереж чи мереж електрозв'язку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2,56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382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Створення з метою використання, розповсюдження або збуту шкідливих програмних чи технічних засобів, а також їх розповсюдження або збут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Несанкціоновані збут або розповсюдження інформації з обмеженим доступом, яка зберігається в електронно-обчислювальних машинах (комп'ютерах), автоматизованих системах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Несанкціоновані дії з інформацією, яка оброблюється в електронно-обчислювальних машинах (комп'ютерах), автоматизованих системах, комп'ютерних мережах або зберігається на носіях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2,05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Несанкціоновані дії з інформацією, яка оброблюється в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. електронних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інф-йних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ресурсах або інформаційних, телекомунікаційних,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інформаційно-телеком.-их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с-мах критичних об'єктів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2,05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411011608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експлуатації електронно-обчислювальних машин (комп'ютерів), автоматизованих систем, комп'ютерних мереж чи мереж електрозв'язку або порядку чи правил захисту інформації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411010612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знищення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владою або службовим становищем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1,92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повноваженнями службовою особою юридичної особи приватного права незалежно від організаційно-правової форми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влади або службових повноважень працівником правоохоронного органу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390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повноваженнями особами, які надають публічні послуги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Службове підроблення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Декларування недостовірної інформації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Службова недбалість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Прийняття пропозиції, обіцянки або одержання неправомірної вигоди службовою особою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збагачення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службової особи юридичної особи приватного права незалежно від організаційно-правової форми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Підкуп особи, яка надає публічні послуги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Пропозиція, обіцянка або надання неправомірної вигоди службовій особі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впливом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Протиправний вплив на результати офіційних спортивних змагань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411011715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Провокація підкупу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Завідомо незаконні затримання, привід, арешт або тримання під вартою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Притягнення завідомо невинного до кримінальної відповідальності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Постановлення суддею (суддями) завідомо неправосудного вироку, рішення, ухвали або постанови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Втручання в діяльність судових органів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втручання в роботу автоматизованих систем в органах системи правосуддя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судді, народного засідателя чи присяжного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знищення або пошкодження майна судді, народного засідателя чи присяжного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Посягання на життя судді, народного засідателя чи присяжного у зв'язку з їх діяльністю, пов'язаною із здійсненням правосуддя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408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Невжиття заходів безпеки щодо осіб, взятих під захист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судового рішення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Завідомо неправдиве повідомлення про вчинення злочину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1,98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Введення в оману суду або іншого уповноваженого органу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Відмова свідка від давання показань або відмова експерта чи перекладача від виконання покладених на них обов'язків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Перешкоджання з'явленню свідка, потерпілого, експерта, примушування їх до відмови від давання показань чи висновку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2,14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411011819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дії щодо майна, на яке накладено арешт, заставленого майна або майна, яке описано чи підлягає конфіскації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покарання, не пов'язаного з позбавленням волі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Умисне невиконання угоди про примирення або про визнання винуватості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відбування покарання у виді обмеження волі та у виді позбавлення волі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Злісна непокора вимогам адміністрації установи виконання покарань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Дії, що дезорганізують роботу установ виконання покарань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Втеча з місця позбавлення волі або з-під варти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Втеча із спеціалізованого лікувального закладу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адміністративного нагляду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Приховування злочину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411011829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Втручання в діяльність захисника чи представника особи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захисника чи представника особи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Злісне ухилення особи від відбування адміністративного стягнення у виді суспільно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корисних робіт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відбування покарання у виді обмеження волі та у виді позбавлення волі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411011836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Невиконання обмежувальних заходів, обмежувальних приписів 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непроходження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програми для кривдників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Непокора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Опір начальникові або примушування його до порушення службових обов'язків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Погроза або насильство щодо начальника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статутних правил взаємовідносин між військовослужбовцями за відсутності підлеглості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залишення військової частини або місця служби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Дезертирство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військової служби шляхом самокалічення або іншим способом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Викрадення, привласнення, вимагання військовослужбовцем зброї, бойових припасів, вибухових або інших бойових речовин, засобів пересування, військової та спеціальної техніки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Необережне знищення або пошкодження військового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Втрата військового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поводження зі зброєю, а також із речовинами і предметами, що становлять підвищену небезпеку для оточення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правил водіння або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експуатації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машин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Недбале ставлення до військової служби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Бездіяльність військової влади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411011924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Перевищення військовою службовою особою влади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чи службових повноважень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90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456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411012002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Виготовлення, поширення комуністичної, нацистської символіки та пропаганда комуністичного та націонал-соціалістичного (нацистського) тоталітарних режимів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411012003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Планування, підготовка, розв'язування та ведення агресивної війни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411012100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злочини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411020000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щодо неповнолітніх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412000000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на підставі угод (у розрізі  статей Кримінального кодексу України)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13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413000000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Кримінальне провадження на території дипломатичних представництв, консульських установ України, на повітряному, морському чи річковому судні, що перебуває за межами України під прапором або з розпізнавальним знаком 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2,28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414000000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Кримінальні справи, матеріали (1960 р.)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в порядку виконання судових рішень у кримінальних провадженнях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421010001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відстрочку виконання вироку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421020002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умовно-дострокове звільнення від відбування покарання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421030003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 заміну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невідбутої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частини покарання більш м’яким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421040004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звільнення від відбування покарання вагітних жінок і жінок, які мають дітей віком до трьох років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0,24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421050005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направлення для відбування покарання жінок, звільнених від відбування покарання внаслідок їх вагітності або наявності дітей віком до трьох років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421060006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 звільнення від покарання або від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подальшого його відбування за хворобою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470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421070007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до засуджених примусового лікування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421080008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припинення примусового лікування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421090009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направлення звільненого від покарання з випробуванням для відбування покарання, призначеного вироком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421100010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звільнення від призначеного покарання з випробовуванням після закінчення іспитового строку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421110011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заміну покарання відповідно до частини 5 статті 53, частини 3 статті 57, частини 1 статті 58, частини 1 статті 62 Кримінального кодексу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421120012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покарання за наявності кількох вироків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10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421130013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тимчасове залишення засудженого у слідчому ізоляторі або переведення засудженого з арештного дому, виправного центру, дисциплінарного батальйону або колонії до слідчого ізолятору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421140014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звільнення від покарання і пом’якшення покарання у випадках, передбачених частинами 2 і 3 статті 74 Кримінального кодексу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421150015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заходу стягнення до осіб, позбавлених волі, у виді переведення засудженого до приміщення камерного типу (одиночної камери)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421160016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зміну обов'язків, покладених на засудженого, звільненого від відбування покарання з випробуванням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421170017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питання про всякого роду сумніви і протиріччя, що виникають при виконанні вироку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421180018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амністії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421190019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зняття судимості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483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421200020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установлення, припинення адміністративного нагляду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421210021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застосування обмежень, зміну обсягу обмежень особам, яким установлено адміністративний нагляд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421220022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скасування або зміну примусових заходів медичного характеру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421230023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приведення вироку у відповідність до нового закону, який звільняє від покарання або пом’якшує його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421240024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скасування вироку, яким затверджена угода, з підстав невиконання умов угоди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421250025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431010000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Провадження в порядку надання міжнародної правової допомоги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 та матеріали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3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кримінальних проваджень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1,51</w:t>
            </w:r>
          </w:p>
        </w:tc>
      </w:tr>
      <w:tr w:rsidR="00243200" w:rsidRPr="00243200" w:rsidTr="00243200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АДМІНІСТРАТИВНІ ПРАВОПОРУШЕННЯ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галузі охорони праці і здоров’я населення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про працю та про охорону праці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Ненадання інформації для ведення колективних переговорів і здійснення контролю за виконанням колективних договорів, угод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виробництво, придбання, зберігання, перевезення, пересилання наркотичних засобів або психотропних речовин без мети збуту в невеликих розмірах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501010015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режиму радіаційної безпеки в місцевостях, що зазнали радіоактивного забруднення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496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власність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501020005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Дрібне викрадення чужого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10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у сфері охорони природи, використання природних ресурсів, охорони культурної спадщини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використання об'єктів тваринного світу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Виготовлення, збут, зберігання чи реклама заборонених знарядь добування (збирання) об’єктів тваринного або рослинного світу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придбання чи збуту об'єктів тваринного або рослинного світу, правил утримання диких тварин у неволі або в напіввільних умовах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Жорстоке поводження з тваринами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501030059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щодо охорони видів тварин і рослин, занесених до Червоної книги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501030061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охорони та використання територій та об'єктів природно-заповідного фонду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501030066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у сфері оцінки впливу на довкілля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промисловості, будівництві та у сфері використання паливно-енергетичних ресурсів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у сільському господарстві, порушення ветеринарно-санітарних правил 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501050006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Незаконні посів та вирощування снотворного маку чи конопель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на транспорті, в галузі шляхового господарства і зв’язку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користування засобами морського транспорту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водієм правил керування транспортним засобом, правил користування ременями безпеки або мотошоломами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501060019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встановлених обмежень швидкості руху, проїзд на заборонний сигнал регулювання дорожнього руху та порушення інших правил дорожнього руху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водіями вимог про зупинку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Залишення місця дорожньо-транспортної пригоди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щодо встановлення і використання спеціальних світлових або звукових сигнальних пристроїв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руху через залізничні переїзди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дорожнього руху, що спричинило пошкодження транспортних засобів, вантажу, автомобільних доріг, вулиць, залізничних переїздів, дорожніх споруд чи іншого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501060027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Керування транспортним засобом особою, яка не має відповідних документів на право керування таким транспортним засобом або не пред'явила їх для перевірки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501060034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Керування транспортними засобами або суднами особами, які перебувають у стані алкогольного, наркотичного чи іншого сп'яніння або під впливом лікарських препаратів, що знижують їх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ув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501060035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правил дорожнього перевезення небезпечних вантажів та правил проїзду великогабаритних і великовагових транспортних засобів автомобільними дорогами, вулицями та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залізни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501060045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Пошкодження автомобільних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дорог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, вулиць, дорожніх споруд, залізничних переїздів і технічних засобів регулювання дорожнього руху, створення перешкод для руху та невжиття необхідних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501060046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правил, норм і стандартів при утриманні автомобільних доріг і вулиць, невжиття заходів щодо своєчасної заборони або обмеження руху чи позначення на автомобільних дорогах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501060051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реалізації, експлуатації радіоелектронних засобів та випромінювальних пристроїв, а також користування радіочастотним ресурсом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галузі житлових прав громадян, житлово-комунального господарства та благоустрою (у розрізі статей Кодексу України про адміністративні правопорушення) 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державних стандартів, норм і правил у сфері благоустрою населених пунктів, правил благоустрою територій населених пунктів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501070008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тримання собак і котів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галузі торгівлі, громадського харчування, сфері послуг, в галузі фінансів і підприємницькій діяльності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проведення розрахунків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60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торгівлі пивом, алкогольними, слабоалкогольними напоями і тютюновими виробами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захист прав споживачів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Торгівля з рук у невстановлених місцях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про валютні операції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валютних операцій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відкриття або використання за межами України валютних рахунків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ведення податкового обліку, надання аудиторських висновків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здійснення операцій з електронними грошима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Неподання або несвоєчасне подання платіжних доручень на перерахування належних до сплати податків та зборів (обов'язкових платежів)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утримання та перерахування податку на доходи фізичних осіб і подання відомостей про виплачені доходи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провадження господарської діяльності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подання декларації про доходи та ведення обліку доходів і витрат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законодавства, що регулює здійснення операцій з металобрухтом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бюджетного законодавства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закупівлі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501080038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Зайняття забороненими видами господарської діяльності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501080046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Зберігання або транспортування алкогольних напоїв чи тютюнових виробів, на яких немає марок акцизного збору встановленого зразка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501080070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законодавства про безпечність та окремі показники якості харчових продуктів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501080071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державної реєстрації речових прав на нерухоме майно та їх обтяжень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 в галузі стандартизації, якості продукції, метрології та сертифікації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501090008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застосування засобів вимірювальної техніки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0,54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пов’язані з корупцією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обмежень щодо сумісництва та суміщення з іншими видами діяльності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законом обмежень щодо одержання подарунків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фінансового контролю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554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щодо запобігання та врегулювання конфлікту інтересів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501100006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Невжиття заходів щодо протидії корупції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Військові адміністративні правопорушення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Відмова від виконання наказу або інших законних вимог командира (начальника)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Самовільне залишення військової частини або місця служби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Зловживання військовою службовою особою владою або службовим становищем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військовою службовою особою влади чи службових повноважень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Недбале ставлення до військової служби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Бездіяльність військової влади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несення прикордонної служби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поводження із зброєю, а також речовинами і предметами, що становлять підвищену небезпеку для оточення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501110011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Розпивання пива, алкогольних, слабоалкогольних напоїв військовослужбовцями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громадський порядок і громадську безпеку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Дрібне хуліганство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Вчинення домашнього насильства, насильства за ознакою статі, невиконання термінового заборонного припису або неповідомлення про місце свого тимчасового перебування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569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Стрільба з вогнепальної, холодної метальної чи пневматичної зброї,пристроїв для відстрілу патронів,споряджених гумовими чи аналогічними за своїми властивостями метальними снаряда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встановлених законодавством вимог пожежної безпеки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501120007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Куріння тютюнових виробів у заборонених місцях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Виготовлення, придбання, зберігання або реалізація фальсифікованих алкогольних напоїв або тютюнових виробів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Розпивання пива, алкогольних, слабоалкогольних напоїв у заборонених законом місцях або поява у громадських місцях у п'яному вигляді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Доведення неповнолітнього до стану сп'яніння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перебування дітей у закладах, у яких проводиться діяльність у сфері розваг або закладах громадського харчування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Азартні ігри, ворожіння в громадських місцях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11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вимог законодавчих та інших нормативно-правових актів щодо захисту населення від шкідливого впливу шуму чи правил додержання тиші в населених пунктах і громадських місцях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501120019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Завідомо неправдивий виклик спеціальних служб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Несплата аліментів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особи від відбування адміністративного стягнення у виді суспільно корисних робіт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батьками або особами, що їх замінюють, обов'язків щодо виховання дітей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501120023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Булінг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(цькування)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учасника освітнього процесу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встановлений порядок управління 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Неправомірне використання державного майна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або строків подання інформації про дітей-сиріт і дітей, які залишилися без опіки (піклування) батьків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Злісна непокора законному розпорядженню або вимозі поліцейського, члена громадського формування з охорони громадського порядку і державного кордону, військовослужбовця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організації і проведення зборів, мітингів, вуличних походів і демонстрацій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Злісна непокора законному розпорядженню чи вимозі військовослужбовця або працівника Державної прикордонної служби України або члена громадського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501130008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Національного антикорупційного бюро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Прояв неповаги до суду або Конституційного Суду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Злісне ухилення свідка, потерпілого, експерта, перекладача від явки до органів досудового розслідування чи прокурора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Ухилення від виконання законних вимог прокурора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Злісна непокора законному розпорядженню або вимозі працівника транспорту, який здійснює контроль за перевезенням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пасажирів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594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адміністративного нагляду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Незаконна передача заборонених предметів особам, яких тримають у слідчих ізоляторах, установах виконання покарань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розпорядження державного або іншого органу про працевлаштування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501130029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державного виконавця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501130032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центрального органу виконавчої влади, що реалізує державну політику з питань цивільного захисту, нагляду та контролю за станом захисту тер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501130043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посадових осіб уповноважених підрозділів Національної поліції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501130057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Уповноваженого Верховної Ради України з прав людини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501130060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Невиконання законних вимог посадових осіб центрального органу виконавчої влади, що реалізує державну регуляторну політику, політику з питань нагляду (контролю) у сфері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господарсько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501130061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Невиконання законних вимог (приписів) Національного агентства з питань запобігання корупції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громадянами порядку придбання, зберігання, передачі іншим особам або продажу вогнепальної, холодної чи пневматичної зброї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громадянами правил зберігання, носіння або перевезення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нагородної, вогнепальної, холодної чи пневматичної зброї і бойових припасів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605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501130079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працівниками торговельних підприємств (організацій) порядку продажу вогнепальної, холодної чи пневматичної зброї і бойових припасів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придбання, зберігання, реєстрації або обліку газових пістолетів і револьверів та патронів до них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правил застосування спеціальних засобів самооборони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виробництва, придбання, зберігання чи продажу електрошокових пристроїв і спеціальних засобів, що застосовуються правоохоронними органами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виробництва, зберігання, перевезення, торгівлі та використання піротехнічних засобів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501130087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Проживання без паспорта громадянина України або без реєстрації місця проживання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працевлаштування, прийняття на навчання, надання житла, реєстрації іноземців та осіб без громадянства та оформлення для них документів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перетинання або спроба незаконного перетинання державного кордону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501130097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переміщення товарів до району або з району проведення антитерористичної операції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законодавства про державну таємницю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права на інформацію та права на звернення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616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обліку, зберігання і використання документів та інших матеріальних носіїв інформації, що містять службову інформацію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незаконного доступу до інформації в інформаційних (автоматизованих) системах, незаконне виготовлення та розповсюдження копій баз даних інформаційних (автоматизованих) с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501130118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Незаконне використання найменування та ознак належності до Національної поліції України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Адміністративні правопорушення, що посягають на здійснення народного волевиявлення та встановлений порядок його забезпечення (у розрізі статей Кодексу України про адміністративні правопорушення)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обмежень щодо ведення передвиборної агітації, агітація в день проведення референдуму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Виготовлення або розповсюдження друкованих матеріалів передвиборної агітації, які не містять відомостей про установу, що здійснила друк, їх тираж, інформацію про осіб,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відповідальн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Порушення порядку надання або отримання внеску на підтримку політичної партії, порушення порядку надання або отримання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. фінансування статутної діяльності політичної партії,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опублікування документів, пов'язаних з підготовкою і проведенням виборів, референдуму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624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подання фінансового звіту про надходження і використання коштів виборчого фонду, звіту партії про майно, доходи, витрати і зобов'язання фінансового характеру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501140015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ведення передвиборної агітації, агітації під час підготовки і проведення референдуму з використанням засобів масової інформації та порядку участі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0,57</w:t>
            </w:r>
          </w:p>
        </w:tc>
      </w:tr>
      <w:tr w:rsidR="00243200" w:rsidRPr="00243200" w:rsidTr="00243200">
        <w:trPr>
          <w:trHeight w:val="12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про порушення митних правил, які підлягають розгляду в судовому порядку (у розрізі статей Митного кодексу України, Кодексу України про адміністративні правопорушення, передбачені іншими законодавчими чи нормативними актами)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Недоставлення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товарів, транспортних засобів комерційного призначення та документів до органу доходів і зборів призначення, видача їх без дозволу органу доходів і зборів або втрата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Порушення порядку проходження митного контролю в зонах (коридорах) спрощеного митного контролю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Недекларування товарів, транспортних засобів комерційного призначення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Пересилання через митний кордон України у міжнародних поштових та експрес-відправленнях товарів, заборонених до такого пересилання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502003009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Переміщення товарів через митний кордон України з порушенням прав інтелектуальної власності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Перевищення строку тимчасового ввезення або тимчасового вивезення товарів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633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Переміщення або дії, спрямовані на переміщення товарів, транспортних засобів комерційного призначення через митний кордон України поза митним контролем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Переміщення або дії, спрямовані на переміщення товарів через митний кордон України з приховуванням від митного контролю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502003017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Зберігання, перевезення чи придбання товарів, транспортних засобів комерційного призначення, ввезених на митну територію України поза митним контролем або приховуванням від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митног</w:t>
            </w:r>
            <w:proofErr w:type="spellEnd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503000001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в порядку виконання судових рішень у справах про адміністративні правопорушення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504000000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3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адміністративних правопорушень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3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ОКРЕМІ ПРОЦЕСУАЛЬНІ ПИТАННЯ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забезпечення позову або доказів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відвід судді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виправлення помилки у судовому рішенні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роз’яснення судового рішення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600050000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ухвалення додаткового рішення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600060000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перегляд судового рішення за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нововиявленими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обставинами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600070000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перегляд судового рішення за виключними обставинами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600080000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відновлення втраченого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600090000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відстрочку або розстрочку виконання судового рішення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600100000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заміну сторони виконавчого провадження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600110000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Інші скарги та заяви в процесі виконання судових рішень та рішень інших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органів (посадових осіб)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649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600120000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Виконання судових доручень іноземних судів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650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600130000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скасування судового наказу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651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600140000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процесуальні питання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окремих процесуальних питань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3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СЕРЕДНІЙ ЧАС НА РОЗГЛЯД ПО АЗС В ЦІЛОМУ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</w:tbl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>
      <w:pPr>
        <w:spacing w:before="0" w:beforeAutospacing="0" w:afterLines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7459" w:type="dxa"/>
        <w:tblLook w:val="04A0"/>
      </w:tblPr>
      <w:tblGrid>
        <w:gridCol w:w="550"/>
        <w:gridCol w:w="1511"/>
        <w:gridCol w:w="3289"/>
        <w:gridCol w:w="1357"/>
        <w:gridCol w:w="1310"/>
      </w:tblGrid>
      <w:tr w:rsidR="00243200" w:rsidRPr="00243200" w:rsidTr="00243200">
        <w:trPr>
          <w:trHeight w:val="615"/>
        </w:trPr>
        <w:tc>
          <w:tcPr>
            <w:tcW w:w="74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lastRenderedPageBreak/>
              <w:t xml:space="preserve">Окружні адміністративні суди </w:t>
            </w:r>
          </w:p>
        </w:tc>
      </w:tr>
      <w:tr w:rsidR="00243200" w:rsidRPr="00243200" w:rsidTr="00243200">
        <w:trPr>
          <w:trHeight w:val="330"/>
        </w:trPr>
        <w:tc>
          <w:tcPr>
            <w:tcW w:w="74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243200" w:rsidRPr="00243200" w:rsidTr="00243200">
        <w:trPr>
          <w:trHeight w:val="818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ID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Код категорії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Назва категорії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Час розгляду справи за категорією, хв.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Коефіцієнт складності справи</w:t>
            </w:r>
          </w:p>
        </w:tc>
      </w:tr>
      <w:tr w:rsidR="00243200" w:rsidRPr="00243200" w:rsidTr="00243200">
        <w:trPr>
          <w:trHeight w:val="32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АДМІНІСТРАТИВНІ СПРАВИ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58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виборчого процесу та референдуму, зокрема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виборів народних депутатів України,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виборів Президента України,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місцевих виборів,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всеукраїнського та місцевого референдумів,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ініціювання та призначення референдуму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комісій із референдуму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проведення агітації під час ініціювання та підготовки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референдуму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референдуму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0,81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захисту політичних (крім виборчих) та громадянських прав, зокрема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права особи на звернення до органів державної влади, органів місцевого самоврядування та посадових і службових осіб цих органів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права особи на доступ до публічної інформації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 на свободу об’єднання у політичні партії та громадські організації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 на свободу думки і слова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встановлення обмеження щодо реалізації права на свободу мирних зібрань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усунення перешкод та заборону втручання у здійснення свободи мирних зібрань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владних управлінських функцій у сфері громадянства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102080000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реєстрації актів цивільного стану, крім актів громадянства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реєстрації та обмеження пересування і вільного вибору місця проживання, з них: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облік внутрішньо переміщених осіб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0,65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в’їзду (виїзду) на тимчасово окуповану територію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статусу народного депутата України, депутата місцевої ради, організації діяльності представницьких органів влади,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статусу народного депутата України (крім дострокового припинення повноважень народного депутата України)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дострокове припинення повноважень народного депутата України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статус депутатів місцевих рад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0,74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забезпечення функціонування органів прокуратури, адвокатури, нотаріату та юстиції (крім категорій 107000000), зокрема у сфері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46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прокуратури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адвокатури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нотаріату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безоплатної правничої допомоги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105000000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примусового виконання судових рішень і рішень інших органів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Справи, що виникають з відносин публічної служби, зокрема справи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прийняття громадян на публічну службу,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проходження служби,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звільнення з публічної служби,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153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оскарження актів, дій чи бездіяльності Верховної Ради України, Президента України, Вищої ради правосуддя, Вищої кваліфікаційної комісії суддів України, Кваліфікаційно-дисциплінарної комісії прокурорів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Президента України, з них: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Вищої ради правосуддя, з них: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відмову у внесенні Президентові України подання про призначення судді на посаду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притягнення до дисциплінарної відповідальності судді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притягнення до дисциплінарної відповідальності прокурора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звільнення судді з посади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тимчасове відсторонення судді від здійснення правосуддя у зв’язку з притягненням до кримінальної відповідальності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рішень про продовження строку тимчасового відсторонення судді від здійснення правосуддя у зв’язку з притягненням до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кримінальної відповідальності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107020700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тимчасове відсторонення судді від здійснення правосуддя в порядку дисциплінарної відповідальності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107020800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переведення судді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Вищої кваліфікаційної комісії суддів України, з них: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порушення процедури проведення кваліфікаційного іспиту щодо кандидата на посаду судді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рішень, ухвалених за результатами проведення кваліфікаційного оцінювання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Кваліфікаційно-дисциплінарної комісії прокурорів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реалізації державної політики у сфері економіки та публічної фінансової політики, зокрема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організації господарської діяльності,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державної реєстрації юридичних осіб та фізичних осіб-підприємців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trHeight w:val="153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дозвільної системи, нагляду (контролю), реалізації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держ-ї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регуляторної політики у сфері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госп-ї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д-ті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; ліцензування видів господарської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д-ті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; розроблення і застосування національних стандартів, технічних регламентів та процедур оцінки відповідності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127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митної справи (крім охорони прав на об’єкти інтелектуальної власності); зовнішньоекономічної діяльності; спеціальних заходів щодо демпінгового та іншого імпорту, у тому числі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визначення коду товару за УКТЗЕД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визначення митної вартості товару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публічних закупівель,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81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закупівель товарів, робіт і послуг для гарантованого забезпечення потреб оборони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державного регулювання цін і тарифів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1,28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управління об’єктами державної (комунальної) власності, у тому числі про передачу об’єктів права державної та комунальної власності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спеціальних владних управлінських функцій в окремих галузях економіки, у тому числі у сфері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електроенергетики (крім ядерної енергетики); енергозбереження, альтернативних джерел енергії, комбінованого виробництва електричної і теплової енергії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житлово-комунального господарства; теплопостачання; питного водопостачання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валютного регулювання і валютного контролю,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108070100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участю органів доходів і зборів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108080000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грошового обігу та розрахунків,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108080100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участю органів доходів і зборів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108090000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бюджетної системи та бюджетного процесу; державного боргу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державного регулювання ринків фінансових послуг,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108100100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операцій із цінними паперами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гарантування вкладів фізичних осіб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процедур здійснення контролю Рахунковою палатою, Державною аудиторською службою України, державного фінансового контролю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регулюванню містобудівної діяльності та землекористування, зокрема у сфері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містобудування; архітектурної діяльності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землеустрою; державної експертизи землевпорядної документації; регулювання земельних відносин,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 питань здійснення публічно-владних управлінських функцій з розпорядження земельними ділянками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відчуження земельної ділянки, інших об'єктів нерухомого майна, що на ній розміщені, з мотивів суспільної необхідності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державної реєстрації речових прав на нерухоме майно та їх обтяжень (у тому числі прав на земельні ділянки)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охорони навколишнього природного середовища, зокрема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екологічної безпеки, у тому числі при використанні природних ресурсів; екологічної безпеки поводження з відходами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особливої охорони природних територій та об’єктів, визначених законом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адміністрування податків, зборів, платежів, а також контролю за дотриманням вимог податкового законодавства, зокрема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податкового контролю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погашення податкового боргу,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передачі майна у податкову заставу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застосування адміністративного арешту коштів та/або майна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стягнення податкового боргу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адміністрування окремих податків, зборів, платежів,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прибуток підприємств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доходи фізичних осіб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1,26</w:t>
            </w:r>
          </w:p>
        </w:tc>
      </w:tr>
      <w:tr w:rsidR="00243200" w:rsidRPr="00243200" w:rsidTr="00243200">
        <w:trPr>
          <w:trHeight w:val="127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додану вартість (крім бюджетного відшкодування з податку на додану вартість, податку на додану вартість із ввезених на митну територію України товарів (продукції), зупинення реєстрації податкових накладних)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додану вартість із ввезених на митну територію України товарів (продукції)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бюджетного відшкодування з податку на додану вартість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зупинення реєстрації податкових накладних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111030700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акцизного податку, крім акцизного податку із ввезених на митну територію України підакцизних товарів (продукції)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111030800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акцизного податку із ввезених на митну територію України підакцизних товарів (продукції)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111030900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екологічного податку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надрами для видобування корисних копалин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надрами в цілях, не пов’язаних з видобуванням корисних копалин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1,64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111031003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радіочастотним ресурсом України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спеціальне використання води;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111031005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спеціальне використання лісових ресурсів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127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111031006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транспортування нафти і нафтопродуктів магістральними нафтопроводами та нафтопродуктопроводами, транзитне транспортування трубопроводами аміаку територією України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майно,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нерухоме майно, відмінне від земельної ділянки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транспортного податку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плати за землю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туристичного збору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1,45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збору за місця для паркування транспортних засобів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звернень органів доходів і зборів, у тому числі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визнання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оспорюваних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правочинів недійсними та застосування визначених законодавством заходів, пов’язаних із визнанням правочинів недійсними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стягнення в дохід держави коштів, отриманих за нікчемними договорами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припинення юридичної особи (припинення підприємницької діяльності фізичної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особи–підприємця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трансферного ціноутворення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1217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2,15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збору та обліку єдиного внеску на загальнообов’язкове державне соціальне страхування та інших зборів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141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зі спорів з приводу реалізації публічної політики у сферах праці, зайнятості населення та соціального захисту громадян та публічної житлової політики, зокрема зі спорів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127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управління, нагляду, контролю та інших владних управлінських функцій (призначення, перерахунку та здійснення страхових виплат) у сфері відповідних видів загальнообов’язкового державного соціального страхування,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соціального страхування, у тому числі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 зв’язку з тимчасовою втратою працездатності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 нещасного випадку на виробництві та професійного захворювання, які спричинили втрату працездатності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112010103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медичного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страхування на випадок безробіття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пенсійного страхування,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осіб, звільнених з публічної служби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дітей війни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112010203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громадян, які постраждали внаслідок Чорнобильської катастрофи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нагляду та контролю у сфері відповідних видів загальнообов’язкового державного соціального страхування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соціального захисту (крім соціального страхування),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осіб, звільнених з публічної служби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дітей війни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громадян, які постраждали внаслідок Чорнобильської катастрофи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сімей із дітьми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 з інвалідністю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праці, зайнятості населення, у тому числі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праці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163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зайнятості населення,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зайнятості осіб з інвалідністю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публічної житлової політики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забезпечення громадського порядку та безпеки, національної безпеки та оборони України, зокрема щодо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запобігання та припинення протиправної діяльності товариств, установ, інших організацій, яка посягає на конституційний лад, права і свободи громадян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перебуванням іноземців та осіб без громадянства на території України,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1,80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повернення в країну походження або третю країну іноземців та осіб без громадянства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видворення іноземців та осіб без громадянства за межі України, їхнього затримання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біженців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охорони праці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охорони здоров’я,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113050100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медико-соціальної експертизи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цивільного захисту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дорожнього руху, транспорту та перевезення пасажирів,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дорожнього руху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транспорту та перевезення пасажирів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114000000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66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115000000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зі спорів з приводу реалізації державної політики у сфері освіти, науки, культури та спорту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адміністративних справ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6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ОКРЕМІ ПРОЦЕСУАЛЬНІ ПИТАННЯ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забезпечення позову або доказів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відвід судді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виправлення помилки у судовому рішенні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роз’яснення судового рішення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ухвалення додаткового рішення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перегляд судового рішення за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нововиявленими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обставинами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188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перегляд судового рішення за виключними обставинами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600080000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відновлення втраченого провадження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600090000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відстрочку або розстрочку виконання судового рішення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заміну сторони виконавчого провадження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0,22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скарги та заяви в процесі виконання судових рішень та рішень інших органів (посадових осіб)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Виконання судових доручень іноземних судів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скасування судового наказу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процесуальні питання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0,28</w:t>
            </w:r>
          </w:p>
        </w:tc>
      </w:tr>
      <w:tr w:rsidR="00243200" w:rsidRPr="00243200" w:rsidTr="00243200">
        <w:trPr>
          <w:trHeight w:val="529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окремих процесуальних питань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СЕРЕДНІЙ ЧАС НА РОЗГЛЯД ПО ОАС В ЦІЛОМУ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567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</w:tbl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>
      <w:pPr>
        <w:spacing w:before="0" w:beforeAutospacing="0" w:afterLines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8140" w:type="dxa"/>
        <w:tblLook w:val="04A0"/>
      </w:tblPr>
      <w:tblGrid>
        <w:gridCol w:w="598"/>
        <w:gridCol w:w="1515"/>
        <w:gridCol w:w="3289"/>
        <w:gridCol w:w="1428"/>
        <w:gridCol w:w="1310"/>
      </w:tblGrid>
      <w:tr w:rsidR="00243200" w:rsidRPr="00243200" w:rsidTr="00243200">
        <w:trPr>
          <w:trHeight w:val="780"/>
        </w:trPr>
        <w:tc>
          <w:tcPr>
            <w:tcW w:w="8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  <w:lastRenderedPageBreak/>
              <w:t xml:space="preserve">Апеляційні адміністративні суди 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243200" w:rsidRPr="00243200" w:rsidTr="00243200">
        <w:trPr>
          <w:trHeight w:val="80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ID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Код категорії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Назва категорії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Час розгляду справи за категорією, хв.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Коефіцієнт складності справи</w:t>
            </w:r>
          </w:p>
        </w:tc>
      </w:tr>
      <w:tr w:rsidR="00243200" w:rsidRPr="00243200" w:rsidTr="00243200">
        <w:trPr>
          <w:trHeight w:val="32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АДМІНІСТРАТИВНІ СПРАВИ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виборчого процесу та референдуму, зокрема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виборів народних депутатів України,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101010600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виборів Президента України,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101020600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місцевих виборів,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виборчих комісій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висування та реєстрації кандидатів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інформаційного забезпечення виборів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передвиборної агітації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101030600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виборів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всеукраїнського та місцевого референдумів,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ініціювання та призначення референдуму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формування складу комісій із референдуму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уточнення списків виборців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агітації під час ініціювання та підготовки референдуму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101040500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результатів референдуму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захисту політичних (крім виборчих) та громадянських прав,  зокрема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права особи на звернення до органів державної влади, органів місцевого самоврядування та посадових і службових осіб цих органів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права особи на доступ до публічної інформації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 на свободу об’єднання у політичні партії та громадські організації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прав на свободу думки і слова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встановлення обмеження щодо реалізації права на свободу мирних зібрань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усунення перешкод та заборону втручання у здійснення свободи мирних зібрань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владних управлінських функцій у сфері громадянства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102080000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реєстрації актів цивільного стану, крім актів громадянства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реєстрації та обмеження пересування і вільного вибору місця проживання, з них: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облік внутрішньо переміщених осіб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102090200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в’їзду (виїзду) на тимчасово окуповану територію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статусу народного депутата України, депутата місцевої ради, організації діяльності представницьких органів влади,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статусу народного депутата України (крім дострокового припинення повноважень народного депутата України)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2,00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дострокове припинення повноважень народного депутата України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2,00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статус депутатів місцевих рад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з приводу забезпечення функціонування органів прокуратури, адвокатури, нотаріату та юстиції (крім категорій 107000000), зокрема у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 xml:space="preserve">сфері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341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46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прокуратури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адвокатури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нотаріату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безоплатної правничої допомоги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105000000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примусового виконання судових рішень і рішень інших органів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Справи, що виникають з відносин публічної служби, зокрема справи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прийняття громадян на публічну службу,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1,36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проходження служби,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звільнення з публічної служби,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очищення влади (люстрації)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153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щодо оскарження актів, дій чи бездіяльності Верховної Ради України, Президента України, Вищої ради правосуддя, Вищої кваліфікаційної комісії суддів України, Кваліфікаційно-дисциплінарної комісії прокурорів з них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Президента України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Вищої ради правосуддя, з них: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відмову у внесенні Президентові України подання про призначення судді на посаду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притягнення до дисциплінарної відповідальності судді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притягнення до дисциплінарної відповідальності прокурора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звільнення судді з посади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тимчасове відсторонення судді від здійснення правосуддя у зв’язку з притягненням до кримінальної відповідальності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66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продовження строку тимчасового відсторонення судді від здійснення правосуддя у зв’язку з притягненням до кримінальної відповідальності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107020700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тимчасове відсторонення судді від здійснення правосуддя в порядку дисциплінарної відповідальності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107020800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 про переведення судді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Вищої кваліфікаційної комісії суддів України, з них: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порушення процедури проведення кваліфікаційного іспиту щодо кандидата на посаду судді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рішень, ухвалених за результатами проведення кваліфікаційного оцінювання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актів, дій чи бездіяльності Кваліфікаційно-дисциплінарної комісії прокурорів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реалізації державної політики у сфері економіки та публічної фінансової політики, зокрема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організації господарської діяльності,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державної реєстрації юридичних осіб та фізичних осіб-підприємців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29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108010200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дозвільної системи у сфері господарської діяльності; ліцензування певних видів підприємницької діяльності; нагляду (контролю) у сфері господарської діяльності; реалізації державної регуляторної політики у сфері господарської діяльності; розроблення і застосування національних стандартів, технічних регламентів та процедур оцінки відповідності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127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митної справи (крім охорони прав на об’єкти інтелектуальної власності); зовнішньоекономічної діяльності; спеціальних заходів щодо демпінгового та іншого імпорту, у тому числі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визначення коду товару за УКТЗЕД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визначення митної вартості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товару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публічних закупівель,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закупівель товарів, робіт і послуг для гарантованого забезпечення потреб оборони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державного регулювання цін і тарифів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0,84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управління об’єктами державної (комунальної) власності, у тому числі про передачу об’єктів права державної та комунальної власності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спеціальних владних управлінських функцій в окремих галузях економіки, у тому числі у сфері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1,57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електроенергетики (крім ядерної енергетики); енергозбереження, альтернативних джерел енергії, комбінованого виробництва електричної і теплової енергії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1,29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108060200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житлово-комунального господарства; теплопостачання; питного водопостачання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валютного регулювання і валютного контролю,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108070100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участю органів доходів і зборів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108080000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грошового обігу та розрахунків,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108080100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 участю органів доходів і зборів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108090000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бюджетної системи та бюджетного процесу; державного боргу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державного регулювання ринків фінансових послуг,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108100100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операцій із цінними паперами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гарантування вкладів фізичних осіб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108120000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процедур здійснення контролю Рахунковою палатою, Державною аудиторською службою України, державного фінансового контролю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регулюванню містобудівної діяльності та землекористування, зокрема у сфері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містобудування; архітектурної діяльності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землеустрою; державної експертизи землевпорядної документації; регулювання земельних відносин,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 питань здійснення публічно-владних управлінських функцій з розпорядження земельними ділянками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відчуження земельної ділянки, інших об'єктів нерухомого майна, що на ній розміщені, з мотивів суспільної необхідності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державної реєстрації речових прав на нерухоме майно та їх обтяжень (у тому числі прав на земельні ділянки)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охорони навколишнього природного середовища, зокрема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екологічної безпеки, у тому числі при використанні природних ресурсів; екологічної безпеки поводження з відходами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особливої охорони природних територій та об’єктів, визначених законом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 приводу адміністрування податків, зборів, платежів, а також контролю за дотриманням вимог податкового законодавства, зокрема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1,52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реалізації податкового контролю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погашення податкового боргу,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передачі майна у податкову заставу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застосування адміністративного арешту коштів та/або майна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111020300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стягнення податкового боргу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адміністрування окремих податків, зборів, платежів,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прибуток підприємств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доходи фізичних осіб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1,34</w:t>
            </w:r>
          </w:p>
        </w:tc>
      </w:tr>
      <w:tr w:rsidR="00243200" w:rsidRPr="00243200" w:rsidTr="00243200">
        <w:trPr>
          <w:trHeight w:val="127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додану вартість (крім бюджетного відшкодування з податку на додану вартість, податку на додану вартість із ввезених на митну територію України товарів (продукції), зупинення реєстрації податкових накладних)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1,38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додану вартість із ввезених на митну територію України товарів (продукції)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1,38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бюджетного відшкодування з податку на додану вартість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1,41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зупинення реєстрації податкових накладних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118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111030700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акцизного податку, крім акцизного податку із ввезених на митну територію України підакцизних товарів (продукції)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111030800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акцизного податку із ввезених на митну територію України підакцизних товарів (продукції)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111030900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екологічного податку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надрами для видобування корисних копалин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надрами в цілях, не пов’язаних з видобуванням корисних копалин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111031003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користування радіочастотним ресурсом України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спеціальне використання води;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111031005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спеціальне використання лісових ресурсів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127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111031006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рентної плати за транспортування нафти і нафтопродуктів магістральними нафтопроводами та нафтопродуктопроводами, транзитне транспортування трубопроводами аміаку територією України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майно,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податку на нерухоме майно, відмінне від земельної ділянки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111031102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транспортного податку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плати за землю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туристичного збору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збору за місця для паркування транспортних засобів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111031500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мита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звернень органів доходів і зборів, у тому числі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визнання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оспорюваних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правочинів недійсними та застосування визначених законодавством заходів, пов’язаних із визнанням правочинів недійсними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стягнення в дохід держави коштів, отриманих за нікчемними договорами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111040300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припинення юридичної особи (припинення підприємницької діяльності фізичної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особи–підприємця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трансферного ціноутворення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140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111060000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збору та обліку єдиного внеску на загальнообов’язкове державне соціальне страхування та інших зборів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зі спорів з приводу реалізації публічної політики у сферах праці, зайнятості населення та соціального захисту громадян та публічної житлової політики, зокрема зі спорів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0,76</w:t>
            </w:r>
          </w:p>
        </w:tc>
      </w:tr>
      <w:tr w:rsidR="00243200" w:rsidRPr="00243200" w:rsidTr="00243200">
        <w:trPr>
          <w:trHeight w:val="127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управління, нагляду, контролю та інших владних управлінських функцій (призначення, перерахунку та здійснення страхових виплат) у сфері відповідних видів загальнообов’язкового державного соціального страхування,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соціального страхування, у тому числі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 зв’язку з тимчасовою втратою працездатності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від нещасного випадку на виробництві та професійного захворювання, які спричинили втрату працездатності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112010103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медичного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112010104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страхування на випадок безробіття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0,88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загальнообов’язкового державного пенсійного страхування,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осіб, звільнених з публічної служби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дітей війни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112010203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громадян, які постраждали внаслідок Чорнобильської катастрофи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112010204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нагляду та контролю у сфері відповідних видів загальнообов’язкового державного соціального страхування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соціального захисту (крім соціального страхування),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осіб, звільнених з публічної служби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дітей війни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0,67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112030300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громадян, які постраждали внаслідок Чорнобильської катастрофи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112030400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сімей із дітьми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0,71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112030500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осіб з інвалідністю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0,67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112030600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праці, зайнятості населення, у тому числі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0,68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праці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зайнятості населення,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зайнятості осіб з інвалідністю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0,72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112040202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внутрішньо переміщених осіб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112050000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публічної житлової політики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забезпечення громадського порядку та безпеки, національної безпеки та оборони України, зокрема щодо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trHeight w:val="10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запобігання та припинення протиправної діяльності товариств, установ, інших організацій, яка посягає на конституційний лад, права і свободи громадян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1,49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перебуванням іноземців та осіб без громадянства на території України,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повернення в країну походження або третю країну іноземців та осіб без громадянства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113020200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примусового видворення іноземців та осіб без громадянства за межі України, їхнього затримання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біженців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охорони праці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охорони здоров’я,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113050100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медико-соціальної експертизи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цивільного захисту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дорожнього руху, транспорту та перевезення пасажирів, з них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113070100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дорожнього руху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113070200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транспорту та перевезення пасажирів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114000000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Інші справи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115000000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зі спорів з приводу реалізації державної політики у сфері освіти, науки, культури та спорту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адміністративних справ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6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ОКРЕМІ ПРОЦЕСУАЛЬНІ ПИТАННЯ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забезпечення позову або доказів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0,45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відвід судді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0,37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виправлення помилки у судовому рішенні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роз’яснення судового рішення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0,43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600050000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ухвалення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додаткового рішення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0,40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187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600060000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перегляд судового рішення за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нововиявленими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обставинами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0,66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600070000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перегляд судового рішення за виключними обставинами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0,60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600080000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відновлення втраченого провадження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600090000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відстрочку або розстрочку виконання судового рішення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600100000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заміну сторони виконавчого провадження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0,34</w:t>
            </w:r>
          </w:p>
        </w:tc>
      </w:tr>
      <w:tr w:rsidR="00243200" w:rsidRPr="00243200" w:rsidTr="00243200">
        <w:trPr>
          <w:trHeight w:val="7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600110000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скарги та заяви в процесі виконання судових рішень та рішень інших органів (посадових осіб)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600120000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Виконання судових доручень іноземних судів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600130000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скасування судового наказу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0,53</w:t>
            </w:r>
          </w:p>
        </w:tc>
      </w:tr>
      <w:tr w:rsidR="00243200" w:rsidRPr="00243200" w:rsidTr="00243200">
        <w:trPr>
          <w:trHeight w:val="34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600140000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процесуальні питання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52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окремих процесуальних питань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СЕРЕДНІЙ ЧАС НА РОЗГЛЯД ПО ААС В ЦІЛОМУ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389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</w:tbl>
    <w:p w:rsidR="00243200" w:rsidRDefault="00243200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>
      <w:pPr>
        <w:spacing w:before="0" w:beforeAutospacing="0" w:afterLines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7439" w:type="dxa"/>
        <w:tblLook w:val="04A0"/>
      </w:tblPr>
      <w:tblGrid>
        <w:gridCol w:w="550"/>
        <w:gridCol w:w="1570"/>
        <w:gridCol w:w="3210"/>
        <w:gridCol w:w="1357"/>
        <w:gridCol w:w="1310"/>
      </w:tblGrid>
      <w:tr w:rsidR="00243200" w:rsidRPr="00243200" w:rsidTr="00243200">
        <w:trPr>
          <w:trHeight w:val="735"/>
        </w:trPr>
        <w:tc>
          <w:tcPr>
            <w:tcW w:w="7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  <w:lastRenderedPageBreak/>
              <w:t xml:space="preserve">Місцеві господарські суди 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ID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Код категорії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Назва категорії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Час розгляду справи за категорією, хв.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Коефіцієнт складності справи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ГОСПОДАРСЬКІ СПРАВИ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права власності чи іншого речового права на нерухоме майно (крім землі),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державну власність,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201010100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201010200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201010300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201010400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201010500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оренди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комунальну власність,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201020100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201020200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201020300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201020400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201020500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оренди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приватну власність,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201030100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201030200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201030300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201030400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витребування майна із чужого незаконного володіння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201030500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201030600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самочинного будівництва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речових прав на чуже майно,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201040100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володіння чужим майном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201040200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сервітутів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земельних відносин,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власності на земельну ділянку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користування земельною ділянкою,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865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202020100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оренди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земельних сервітутів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права користування чужою земельною ділянкою для сільськогосподарських потреб (емфітевзис)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202050000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права користування чужою земельною ділянкою для забудови (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суперфіцій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202060000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 на земельну ділянку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користування земельною ділянкою,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оренди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 на земельну ділянку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202070300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порушення прав власника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202070400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відшкодування шкоди, збитків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202070500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стягнення штрафних санкцій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202070600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невиконання або неналежного виконання зобов’язань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202070700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купівлі-продажу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202070800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оренди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захисту прав на об’єкти інтелектуальної власності,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 на винахід, корисну модель, промисловий зразок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торговельної марки (знака для товарів і послуг),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986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203020100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торговельної марки добре відомою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203020200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комерційного найменування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права попереднього користування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авторських та суміжних прав,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203040100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колективного управління майновими правами автора та суміжними правами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204000000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захисту ділової репутації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205000000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застосування антимонопольного та конкурентного законодавства,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205010000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захисту економічної конкуренції,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205010100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антиконкурентних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узгоджених дій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205020000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зловживання монопольним (домінуючим) становищем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205030000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антиконкурентних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дій органів влади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796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205040000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захисту від недобросовісної конкуренції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206000000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цінних паперів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з корпоративних відносин,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рішень загальних зборів учасників товариств, органів управління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недійсними установчих документів, внесення змін до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пов’язані з діяльністю органів управління товариства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пов’язані з правами на акції, частку у статутному капіталі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207050000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недійсними господарських договорів, пов’язаних з реалізацією корпоративних прав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207060000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внесення змін у реєстр акціонерів та оскарження дій реєстратора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847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207070000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збитків, завданих юридичній особі діями (бездіяльністю) її посадової особи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208000000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між юридичною особою та її посадовою особою про відшкодування збитків, завданих юридичній особі діями (бездіяльністю) такої посадової особи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882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209000000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з правочинів щодо акцій, часток, паїв, інших корпоративних прав в юридичній особі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210000000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приватизації майна,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210010000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укладення, зміни, розірвання, виконання договорів купівлі-продажу та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визнання їх недійсними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837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210020000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актів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правочинів, зокрема, договорів (крім категорій 201000000-208000000),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купівлі-продажу,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поставки товарів, робіт, послуг,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211020100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енергоносіїв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оренди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лізингу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211050000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підряду,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211050100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будівельного підряду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211060000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послуг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211070000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перевезення, транспортного експедирування,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211070100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залізницею,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211070101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втрата, пошкодження, псування вантажу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211080000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страхування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211090000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банківської діяльності,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211100000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кредитування,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211100100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виконання зобов’язання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211110000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доручення, комісії, управління майном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211120000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зберігання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211130000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спільної діяльності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211140000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зовнішньоекономічної діяльності,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211140100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із залученням іноземних інвестицій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212000000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у спорах, щодо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недоговірних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зобов’язань,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212010000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спонукання виконати або припинити певні дії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212020000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повернення безпідставно набутого майна (коштів)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212030000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шкоди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127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213000000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оскарження актів (рішень) суб'єктів господарювання та їхніх органів, посадових та службових осіб у сфері організації та здійснення господарської діяльності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214000000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за заявами про затвердження планів санації боржника до відкриття провадження у справі про банкрутство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10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банкрутство та  справи у спорах з майновими вимогами до боржника, стосовно якого відкрито провадження у справі про банкрутство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785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грошових вимог кредитора до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1,27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правочинів (договорів), укладених боржником,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215020100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спростування майнових дій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215020200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стягнення заробітної плати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215020300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поновлення на роботі посадових та службових осіб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215020400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затвердження плану санації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результатів аукціону з продажу майна банкрута, з них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215030100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визнання недійсними договорів купівлі-продажу майна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215030200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діяльності арбітражного керуючого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816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215030300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керівника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215030400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затвердження або розірвання мирової угоди або визнання її недійсною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215030500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скасування арештів майна, звільнення активів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банкрутство, з них: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грошові вимоги кредитора до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майнові спори, стороною в яких є боржник, з них: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216020100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з позовними вимогами до боржника та щодо його майна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216020200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визнання недійсними правочинів, укладених боржником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216020201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спори про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поверення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(витребування) майна боржника або відшкодування його вартості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216020300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стягнення заробітної плати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216020400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поновлення на роботі посадових та службових осіб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затвердження плану санації або плану реструктуризації боргів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216030100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за заявами про затвердження планів санації боржника до відкриття провадження у справі про банкрутство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недійсними результатів аукціону, з них: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216040100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правочину, вчиненого з порушенням порядку підготовки та проведення аукціону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216050000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діяльність арбітражного керуючого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216050100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припинення повноважень керівника  або органу управління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216060000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скасування арештів майна, звільнення активів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216070000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скарги на рішення, дії чи бездіяльність державних та інших органів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216080000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вимоги до боржника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221000000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наказного провадження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231000000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оскарження рішень третейських судів та про видачу наказів на примусове виконання рішень третейських судів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231010000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скасування рішення третейського суду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231020000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видачу наказу на примусове виконання рішення третейського суду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686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241000000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39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господарських справ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42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ОКРЕМІ ПРОЦЕСУАЛЬНІ ПИТАННЯ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0,00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забезпечення позову або доказів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0,48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відвід судді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0,29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виправлення помилки у судовому рішенні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0,15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роз’яснення судового рішення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0,24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600050000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ухвалення додаткового рішення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600060000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перегляд судового рішення за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нововиявленими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обставинами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0,51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600070000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перегляд судового рішення за виключними обставинами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0,46</w:t>
            </w:r>
          </w:p>
        </w:tc>
      </w:tr>
      <w:tr w:rsidR="00243200" w:rsidRPr="00243200" w:rsidTr="00243200">
        <w:trPr>
          <w:trHeight w:val="51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600080000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відновлення втраченого провадження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0,32</w:t>
            </w:r>
          </w:p>
        </w:tc>
      </w:tr>
      <w:tr w:rsidR="00243200" w:rsidRPr="00243200" w:rsidTr="00243200">
        <w:trPr>
          <w:trHeight w:val="76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600110000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скарги та заяви в процесі виконання судових рішень та рішень інших органів (посадових осіб)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600120000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Виконання судових доручень іноземних судів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0,27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600120000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Виконання судових доручень іноземних судів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0,30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600130000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скасування судового наказу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297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0,42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600130000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скасування судового наказу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0,21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600140000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процесуальні питання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0,21</w:t>
            </w:r>
          </w:p>
        </w:tc>
      </w:tr>
      <w:tr w:rsidR="00243200" w:rsidRPr="00243200" w:rsidTr="00243200">
        <w:trPr>
          <w:trHeight w:val="33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окремих процесуальних питань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5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СЕРЕДНІЙ ЧАС НА РОЗГЛЯД ПО МГС В ЦІЛОМУ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</w:tbl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243200" w:rsidRDefault="00243200">
      <w:pPr>
        <w:spacing w:before="0" w:beforeAutospacing="0" w:afterLines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7655" w:type="dxa"/>
        <w:tblLook w:val="04A0"/>
      </w:tblPr>
      <w:tblGrid>
        <w:gridCol w:w="550"/>
        <w:gridCol w:w="1436"/>
        <w:gridCol w:w="2331"/>
        <w:gridCol w:w="1781"/>
        <w:gridCol w:w="1557"/>
      </w:tblGrid>
      <w:tr w:rsidR="00243200" w:rsidRPr="00243200" w:rsidTr="00243200">
        <w:trPr>
          <w:trHeight w:val="720"/>
        </w:trPr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  <w:lastRenderedPageBreak/>
              <w:t xml:space="preserve">Апеляційні господарські суди 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2060"/>
                <w:szCs w:val="24"/>
                <w:lang w:eastAsia="uk-U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</w:p>
        </w:tc>
      </w:tr>
      <w:tr w:rsidR="00243200" w:rsidRPr="00243200" w:rsidTr="00243200">
        <w:trPr>
          <w:trHeight w:val="92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ID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Код категорії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Назва категорії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Час розгляду справи за категорією, хв.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Коефіцієнт складності справи</w:t>
            </w:r>
          </w:p>
        </w:tc>
      </w:tr>
      <w:tr w:rsidR="00243200" w:rsidRPr="00243200" w:rsidTr="00243200">
        <w:trPr>
          <w:trHeight w:val="4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ГОСПОДАРСЬКІ СПРАВИ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права власності чи іншого речового права на нерухоме майно (крім землі),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державну власність,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201010100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реєстрації або обліку прав на майно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201010200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201010300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201010400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201010500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оренди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201020200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201020100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201020200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акту, що порушує право власності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201020300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201020400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201020500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оренди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приватну власність,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201030100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реєстрації або обліку прав на майно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201030200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201030300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201030400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витребування майна із чужого незаконного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володіння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201030500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перешкод у користуванні майном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201030600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самочинного будівництва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речових прав на чуже майно,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201040100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володіння чужим майном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201040200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сервітутів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земельних відносин,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власності на земельну ділянку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користування земельною ділянкою,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202020100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припинення права оренди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земельних сервітутів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права користування чужою земельною ділянкою для сільськогосподарських потреб (емфітевзис)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202050000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права користування чужою земельною ділянкою для забудови (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суперфіцій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202060000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власності на земельну ділянку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користування земельною ділянкою,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незаконним акта, що порушує право оренди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права власності на земельну ділянку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202070300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порушення прав власника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36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202070400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відшкодування шкоди, збитків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202070500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стягнення штрафних санкцій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202070600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невиконання або неналежного виконання зобов’язань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202070700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купівлі-продажу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202070800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 виникають з договорів оренди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захисту прав на об’єкти інтелектуальної власності,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 на винахід, корисну модель, промисловий зразок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торговельної марки (знака для товарів і послуг),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1,35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203020100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торговельної марки добре відомою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203020200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комерційного найменування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права попереднього користування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авторських та суміжних прав,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203040100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колективного управління майновими правами автора та суміжними правами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204000000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захисту ділової репутації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205000000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застосування антимонопольного та конкурентного законодавства,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205010000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захисту економічної конкуренції,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205010100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антиконкурентних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узгоджених дій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205020000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зловживання монопольним (домінуючим) становищем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205030000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антиконкурентних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дій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органів влади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562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55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205040000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захисту від недобросовісної конкуренції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206000000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 щодо цінних паперів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з корпоративних відносин,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оскарження рішень загальних зборів учасників товариств, органів управління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1,42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недійсними установчих документів, внесення змін до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пов’язані з діяльністю органів управління товариства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пов’язані з правами на акції, частку у статутному капіталі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207050000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недійсними господарських договорів, пов’язаних з реалізацією корпоративних прав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1,09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207060000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внесення змін у реєстр акціонерів та оскарження дій реєстратора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207070000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збитків, завданих юридичній особі діями (бездіяльністю) її посадової особи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208000000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Справи у спорах між юридичною особою та її посадовою особою про відшкодування збитків, завданих юридичній особі діями (бездіяльністю) такої посадової особи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209000000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Справи у спорах, що виникають з правочинів щодо акцій, часток, паїв, інших корпоративних прав в юридичній особі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587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210000000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Справи у спорах щодо приватизації майна,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210010000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щодо укладення, зміни, розірвання, виконання договорів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купівлі-продажу та визнання їх недійсними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69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210020000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актів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1,13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у спорах, що виникають із правочинів, зокрема, договорів (крім категорій 201000000-208000000),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купівлі-продажу,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поставки товарів, робіт, послуг,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211020100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енергоносіїв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оренди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лізингу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211050000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підряду,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211050100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будівельного підряду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211060000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послуг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211070000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перевезення, транспортного експедирування,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211070100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залізницею,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211070101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втрата, пошкодження, псування вантажу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211080000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страхування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211090000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банківської діяльності,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211100000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кредитування,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211100100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виконання зобов’язання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211110000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доручення, комісії, управління майном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211120000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зберігання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211130000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спільної діяльності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211140000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зовнішньоекономічної діяльності,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211140100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із залученням іноземних інвестицій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212000000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у спорах, щодо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недоговірних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зобов’язань,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0,82</w:t>
            </w:r>
          </w:p>
        </w:tc>
      </w:tr>
      <w:tr w:rsidR="00243200" w:rsidRPr="00243200" w:rsidTr="00243200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212010000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спонукання виконати або припинити певні дії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0,80</w:t>
            </w:r>
          </w:p>
        </w:tc>
      </w:tr>
      <w:tr w:rsidR="00243200" w:rsidRPr="00243200" w:rsidTr="00243200">
        <w:trPr>
          <w:trHeight w:val="3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212020000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повернення безпідставно набутого майна (коштів)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28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212030000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відшкодування шкоди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0,92</w:t>
            </w:r>
          </w:p>
        </w:tc>
      </w:tr>
      <w:tr w:rsidR="00243200" w:rsidRPr="00243200" w:rsidTr="00243200">
        <w:trPr>
          <w:trHeight w:val="11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213000000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Справи у спорах щодо оскарження актів (рішень) суб'єктів господарювання та їхніх органів,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посадових та службових осіб у сфері організації та здійснення господарської діяльності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0,91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96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214000000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за заявами про затвердження планів санації боржника до відкриття провадження у справі про банкрутство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0,95</w:t>
            </w:r>
          </w:p>
        </w:tc>
      </w:tr>
      <w:tr w:rsidR="00243200" w:rsidRPr="00243200" w:rsidTr="00243200">
        <w:trPr>
          <w:trHeight w:val="10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банкрутство та  справи у спорах з майновими вимогами до боржника, стосовно якого відкрито провадження у справі про банкрутство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1,14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грошових вимог кредитора до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1,73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правочинів (договорів), укладених боржником,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215020200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стягнення заробітної плати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1,27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215020300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поновлення на роботі посадових та службових осіб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1,07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215020400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затвердження плану санації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результатів аукціону з продажу майна банкрута, з них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0,78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215030200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діяльності арбітражного керуючого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215030500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скасування арештів майна, звільнення активів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215030200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діяльності арбітражного керуючого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938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1,79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215030300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усунення керівника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215030400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затвердження або розірвання мирової угоди або визнання її недійсною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215030500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скасування арештів майна, звільнення активів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0,93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банкрутство, з них: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грошові вимоги кредитора до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майнові спори, стороною в яких є боржник, з них: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216020100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з позовними вимогами до боржника та щодо його майна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216020200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спори про визнання недійсними правочинів, укладених боржником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216020201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спори про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поверення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(витребування) майна боржника або відшкодування його вартості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216020300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стягнення заробітної плати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216020400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 поновлення на роботі посадових та службових осіб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затвердження плану санації або плану реструктуризації боргів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216030100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за заявами про затвердження планів санації боржника до відкриття провадження у справі про банкрутство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визнання недійсними результатів аукціону, з них: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216040100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щодо визнання недійсними правочину, вчиненого з порушенням порядку підготовки та проведення аукціону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216050000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діяльність арбітражного керуючого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216050100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припинення повноважень керівника  або органу управління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216060000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скасування арештів майна, звільнення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активів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125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216070000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скарги на рішення, дії чи бездіяльність державних та інших органів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216080000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вимоги до боржника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221000000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наказного провадження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1,06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231000000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щодо оскарження рішень третейських судів та про видачу наказів на примусове виконання рішень третейських судів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231010000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скасування рішення третейського суду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1,11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231020000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справи про видачу наказу на примусове виконання рішення третейського суду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0,89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241000000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справи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0,97</w:t>
            </w:r>
          </w:p>
        </w:tc>
      </w:tr>
      <w:tr w:rsidR="00243200" w:rsidRPr="00243200" w:rsidTr="00243200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господарських справ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39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ОКРЕМІ ПРОЦЕСУАЛЬНІ ПИТАННЯ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забезпечення позову або доказів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0,49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відвід судді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0,28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виправлення помилки у судовому рішенні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0,12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роз’яснення судового рішення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600050000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ухвалення додаткового рішення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0,31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600060000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перегляд судового рішення за </w:t>
            </w:r>
            <w:proofErr w:type="spellStart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нововиявленими</w:t>
            </w:r>
            <w:proofErr w:type="spellEnd"/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обставинами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0,96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600070000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перегляд судового рішення за виключними обставинами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0,62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600080000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відновлення втраченого провадження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0,47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600090000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відстрочку або розстрочку виконання судового рішення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0,36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600100000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Заява про заміну сторони виконавчого </w:t>
            </w: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провадження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lastRenderedPageBreak/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0,25</w:t>
            </w:r>
          </w:p>
        </w:tc>
      </w:tr>
      <w:tr w:rsidR="00243200" w:rsidRPr="00243200" w:rsidTr="00243200">
        <w:trPr>
          <w:trHeight w:val="76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lastRenderedPageBreak/>
              <w:t>142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600110000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скарги та заяви в процесі виконання судових рішень та рішень інших органів (посадових осіб)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0,45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600120000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Виконання судових доручень іноземних судів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0,26</w:t>
            </w:r>
          </w:p>
        </w:tc>
      </w:tr>
      <w:tr w:rsidR="00243200" w:rsidRPr="00243200" w:rsidTr="00243200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600130000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Заява про скасування судового наказу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0,41</w:t>
            </w:r>
          </w:p>
        </w:tc>
      </w:tr>
      <w:tr w:rsidR="00243200" w:rsidRPr="00243200" w:rsidTr="00243200">
        <w:trPr>
          <w:trHeight w:val="3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600140000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процесуальні питання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0,44</w:t>
            </w:r>
          </w:p>
        </w:tc>
      </w:tr>
      <w:tr w:rsidR="00243200" w:rsidRPr="00243200" w:rsidTr="00243200">
        <w:trPr>
          <w:trHeight w:val="51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СЕРЕДНІЙ ЧАС НА РОЗГЛЯД окремих процесуальних питань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243200" w:rsidRPr="00243200" w:rsidTr="00243200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СЕРЕДНІЙ ЧАС НА РОЗГЛЯД ПО АГС В ЦІЛОМУ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uk-UA"/>
              </w:rPr>
              <w:t>523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243200" w:rsidRPr="00243200" w:rsidRDefault="00243200" w:rsidP="00243200">
            <w:pPr>
              <w:spacing w:before="0" w:beforeAutospacing="0" w:afterLines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</w:pPr>
            <w:r w:rsidRPr="002432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uk-UA"/>
              </w:rPr>
              <w:t>1,00</w:t>
            </w:r>
          </w:p>
        </w:tc>
      </w:tr>
    </w:tbl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p w:rsidR="0087554D" w:rsidRDefault="0087554D" w:rsidP="00F01F2E">
      <w:pPr>
        <w:tabs>
          <w:tab w:val="left" w:pos="708"/>
        </w:tabs>
        <w:spacing w:before="0" w:beforeAutospacing="0" w:afterLines="0"/>
        <w:rPr>
          <w:b/>
          <w:sz w:val="28"/>
          <w:szCs w:val="28"/>
        </w:rPr>
      </w:pPr>
    </w:p>
    <w:sectPr w:rsidR="0087554D" w:rsidSect="00775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1134" w:left="1701" w:header="709" w:footer="0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85C3B8" w16cid:durableId="1E4F9365"/>
  <w16cid:commentId w16cid:paraId="2EB23526" w16cid:durableId="1E4F9366"/>
  <w16cid:commentId w16cid:paraId="74F8A57C" w16cid:durableId="1E4F9426"/>
  <w16cid:commentId w16cid:paraId="2895C423" w16cid:durableId="1E4F9367"/>
  <w16cid:commentId w16cid:paraId="14922DEA" w16cid:durableId="1E4F9368"/>
  <w16cid:commentId w16cid:paraId="46F82128" w16cid:durableId="1E4F9369"/>
  <w16cid:commentId w16cid:paraId="28911F38" w16cid:durableId="1E4F99E1"/>
  <w16cid:commentId w16cid:paraId="626770EC" w16cid:durableId="1E4F936A"/>
  <w16cid:commentId w16cid:paraId="3563F5D0" w16cid:durableId="1E4F936B"/>
  <w16cid:commentId w16cid:paraId="56D9EB80" w16cid:durableId="1E4F94C3"/>
  <w16cid:commentId w16cid:paraId="012C7D86" w16cid:durableId="1E4F936C"/>
  <w16cid:commentId w16cid:paraId="22D82000" w16cid:durableId="1E4F96A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244" w:rsidRDefault="00D70244" w:rsidP="00237F5A">
      <w:pPr>
        <w:spacing w:after="288"/>
      </w:pPr>
      <w:r>
        <w:separator/>
      </w:r>
    </w:p>
  </w:endnote>
  <w:endnote w:type="continuationSeparator" w:id="0">
    <w:p w:rsidR="00D70244" w:rsidRDefault="00D70244" w:rsidP="00237F5A">
      <w:pPr>
        <w:spacing w:after="28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AD5" w:rsidRDefault="00585AD5">
    <w:pPr>
      <w:pStyle w:val="a6"/>
      <w:spacing w:after="28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AD5" w:rsidRDefault="00585AD5">
    <w:pPr>
      <w:pStyle w:val="a6"/>
      <w:spacing w:after="28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AD5" w:rsidRPr="0082431E" w:rsidRDefault="00585AD5" w:rsidP="0082431E">
    <w:pPr>
      <w:pStyle w:val="a6"/>
      <w:spacing w:after="28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244" w:rsidRDefault="00D70244" w:rsidP="00237F5A">
      <w:pPr>
        <w:spacing w:after="288"/>
      </w:pPr>
      <w:r>
        <w:separator/>
      </w:r>
    </w:p>
  </w:footnote>
  <w:footnote w:type="continuationSeparator" w:id="0">
    <w:p w:rsidR="00D70244" w:rsidRDefault="00D70244" w:rsidP="00237F5A">
      <w:pPr>
        <w:spacing w:after="28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AD5" w:rsidRDefault="00585AD5">
    <w:pPr>
      <w:pStyle w:val="a4"/>
      <w:spacing w:after="28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9155570"/>
      <w:docPartObj>
        <w:docPartGallery w:val="Page Numbers (Top of Page)"/>
        <w:docPartUnique/>
      </w:docPartObj>
    </w:sdtPr>
    <w:sdtContent>
      <w:p w:rsidR="00585AD5" w:rsidRDefault="00E16D69">
        <w:pPr>
          <w:pStyle w:val="a4"/>
          <w:spacing w:after="288"/>
          <w:jc w:val="center"/>
        </w:pPr>
        <w:r>
          <w:fldChar w:fldCharType="begin"/>
        </w:r>
        <w:r w:rsidR="00585AD5">
          <w:instrText>PAGE   \* MERGEFORMAT</w:instrText>
        </w:r>
        <w:r>
          <w:fldChar w:fldCharType="separate"/>
        </w:r>
        <w:r w:rsidR="00303C3B">
          <w:rPr>
            <w:noProof/>
          </w:rPr>
          <w:t>41</w:t>
        </w:r>
        <w:r>
          <w:fldChar w:fldCharType="end"/>
        </w:r>
      </w:p>
    </w:sdtContent>
  </w:sdt>
  <w:p w:rsidR="00585AD5" w:rsidRDefault="00585AD5" w:rsidP="001D313A">
    <w:pPr>
      <w:pStyle w:val="a4"/>
      <w:spacing w:after="28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AD5" w:rsidRPr="00890EFE" w:rsidRDefault="00585AD5" w:rsidP="00890EFE">
    <w:pPr>
      <w:pStyle w:val="a4"/>
      <w:spacing w:after="28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5B7A"/>
    <w:multiLevelType w:val="hybridMultilevel"/>
    <w:tmpl w:val="15D6F7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3718D"/>
    <w:multiLevelType w:val="hybridMultilevel"/>
    <w:tmpl w:val="2E909072"/>
    <w:lvl w:ilvl="0" w:tplc="ABAECF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B2572EF"/>
    <w:multiLevelType w:val="hybridMultilevel"/>
    <w:tmpl w:val="73446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955AD"/>
    <w:multiLevelType w:val="hybridMultilevel"/>
    <w:tmpl w:val="1D8C0BA6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A853B95"/>
    <w:multiLevelType w:val="multilevel"/>
    <w:tmpl w:val="F9585B26"/>
    <w:lvl w:ilvl="0">
      <w:start w:val="1"/>
      <w:numFmt w:val="upperRoman"/>
      <w:pStyle w:val="1"/>
      <w:suff w:val="space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2."/>
      <w:lvlJc w:val="left"/>
      <w:pPr>
        <w:ind w:left="851" w:firstLine="0"/>
      </w:pPr>
      <w:rPr>
        <w:rFonts w:hint="default"/>
        <w:lang w:val="uk-UA"/>
      </w:rPr>
    </w:lvl>
    <w:lvl w:ilvl="2">
      <w:start w:val="1"/>
      <w:numFmt w:val="decimal"/>
      <w:pStyle w:val="3"/>
      <w:suff w:val="space"/>
      <w:lvlText w:val="%3) "/>
      <w:lvlJc w:val="left"/>
      <w:pPr>
        <w:ind w:left="710" w:firstLine="0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4CD71BA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F401D10"/>
    <w:multiLevelType w:val="hybridMultilevel"/>
    <w:tmpl w:val="52C48084"/>
    <w:lvl w:ilvl="0" w:tplc="EA80C36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9636217"/>
    <w:multiLevelType w:val="hybridMultilevel"/>
    <w:tmpl w:val="0E7AC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74E44"/>
    <w:multiLevelType w:val="hybridMultilevel"/>
    <w:tmpl w:val="4BE639F0"/>
    <w:lvl w:ilvl="0" w:tplc="99ACCD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073" w:hanging="360"/>
      </w:pPr>
    </w:lvl>
    <w:lvl w:ilvl="2" w:tplc="0C00001B" w:tentative="1">
      <w:start w:val="1"/>
      <w:numFmt w:val="lowerRoman"/>
      <w:lvlText w:val="%3."/>
      <w:lvlJc w:val="right"/>
      <w:pPr>
        <w:ind w:left="2793" w:hanging="180"/>
      </w:pPr>
    </w:lvl>
    <w:lvl w:ilvl="3" w:tplc="0C00000F" w:tentative="1">
      <w:start w:val="1"/>
      <w:numFmt w:val="decimal"/>
      <w:lvlText w:val="%4."/>
      <w:lvlJc w:val="left"/>
      <w:pPr>
        <w:ind w:left="3513" w:hanging="360"/>
      </w:pPr>
    </w:lvl>
    <w:lvl w:ilvl="4" w:tplc="0C000019" w:tentative="1">
      <w:start w:val="1"/>
      <w:numFmt w:val="lowerLetter"/>
      <w:lvlText w:val="%5."/>
      <w:lvlJc w:val="left"/>
      <w:pPr>
        <w:ind w:left="4233" w:hanging="360"/>
      </w:pPr>
    </w:lvl>
    <w:lvl w:ilvl="5" w:tplc="0C00001B" w:tentative="1">
      <w:start w:val="1"/>
      <w:numFmt w:val="lowerRoman"/>
      <w:lvlText w:val="%6."/>
      <w:lvlJc w:val="right"/>
      <w:pPr>
        <w:ind w:left="4953" w:hanging="180"/>
      </w:pPr>
    </w:lvl>
    <w:lvl w:ilvl="6" w:tplc="0C00000F" w:tentative="1">
      <w:start w:val="1"/>
      <w:numFmt w:val="decimal"/>
      <w:lvlText w:val="%7."/>
      <w:lvlJc w:val="left"/>
      <w:pPr>
        <w:ind w:left="5673" w:hanging="360"/>
      </w:pPr>
    </w:lvl>
    <w:lvl w:ilvl="7" w:tplc="0C000019" w:tentative="1">
      <w:start w:val="1"/>
      <w:numFmt w:val="lowerLetter"/>
      <w:lvlText w:val="%8."/>
      <w:lvlJc w:val="left"/>
      <w:pPr>
        <w:ind w:left="6393" w:hanging="360"/>
      </w:pPr>
    </w:lvl>
    <w:lvl w:ilvl="8" w:tplc="0C0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7EEE4E47"/>
    <w:multiLevelType w:val="hybridMultilevel"/>
    <w:tmpl w:val="7C5658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5"/>
  </w:num>
  <w:num w:numId="36">
    <w:abstractNumId w:val="7"/>
  </w:num>
  <w:num w:numId="37">
    <w:abstractNumId w:val="1"/>
  </w:num>
  <w:num w:numId="38">
    <w:abstractNumId w:val="2"/>
  </w:num>
  <w:num w:numId="39">
    <w:abstractNumId w:val="6"/>
  </w:num>
  <w:num w:numId="40">
    <w:abstractNumId w:val="4"/>
  </w:num>
  <w:num w:numId="41">
    <w:abstractNumId w:val="4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Grammatical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DA6"/>
    <w:rsid w:val="00001E22"/>
    <w:rsid w:val="000042B2"/>
    <w:rsid w:val="000049B6"/>
    <w:rsid w:val="00006E4B"/>
    <w:rsid w:val="00006F6E"/>
    <w:rsid w:val="00011759"/>
    <w:rsid w:val="00011FAA"/>
    <w:rsid w:val="00013865"/>
    <w:rsid w:val="000150F1"/>
    <w:rsid w:val="000153CF"/>
    <w:rsid w:val="00016234"/>
    <w:rsid w:val="000172E7"/>
    <w:rsid w:val="00017C51"/>
    <w:rsid w:val="000233B2"/>
    <w:rsid w:val="00023A8A"/>
    <w:rsid w:val="000309AA"/>
    <w:rsid w:val="0003221F"/>
    <w:rsid w:val="00033F0A"/>
    <w:rsid w:val="000348C7"/>
    <w:rsid w:val="00034B2F"/>
    <w:rsid w:val="0003509D"/>
    <w:rsid w:val="00035467"/>
    <w:rsid w:val="00040450"/>
    <w:rsid w:val="00040F82"/>
    <w:rsid w:val="00042215"/>
    <w:rsid w:val="0004290C"/>
    <w:rsid w:val="00042CB0"/>
    <w:rsid w:val="00043943"/>
    <w:rsid w:val="00043A13"/>
    <w:rsid w:val="00046215"/>
    <w:rsid w:val="00046F36"/>
    <w:rsid w:val="00046F5A"/>
    <w:rsid w:val="0005064E"/>
    <w:rsid w:val="00050F94"/>
    <w:rsid w:val="00051AB0"/>
    <w:rsid w:val="0005259C"/>
    <w:rsid w:val="00052CC2"/>
    <w:rsid w:val="0005321E"/>
    <w:rsid w:val="00054F11"/>
    <w:rsid w:val="000553A3"/>
    <w:rsid w:val="000577D2"/>
    <w:rsid w:val="00061063"/>
    <w:rsid w:val="00061AA8"/>
    <w:rsid w:val="000622ED"/>
    <w:rsid w:val="00062729"/>
    <w:rsid w:val="00062CD6"/>
    <w:rsid w:val="00062F9B"/>
    <w:rsid w:val="00064650"/>
    <w:rsid w:val="000649ED"/>
    <w:rsid w:val="00065EED"/>
    <w:rsid w:val="000663FB"/>
    <w:rsid w:val="00066E8A"/>
    <w:rsid w:val="00066F0E"/>
    <w:rsid w:val="00070046"/>
    <w:rsid w:val="00070980"/>
    <w:rsid w:val="00071FF8"/>
    <w:rsid w:val="00074CFF"/>
    <w:rsid w:val="000757A3"/>
    <w:rsid w:val="00076279"/>
    <w:rsid w:val="000804FF"/>
    <w:rsid w:val="00082E15"/>
    <w:rsid w:val="000914AA"/>
    <w:rsid w:val="0009223B"/>
    <w:rsid w:val="00092CC7"/>
    <w:rsid w:val="00093850"/>
    <w:rsid w:val="00094724"/>
    <w:rsid w:val="0009770B"/>
    <w:rsid w:val="000A0908"/>
    <w:rsid w:val="000A290B"/>
    <w:rsid w:val="000A3CC2"/>
    <w:rsid w:val="000A4AC3"/>
    <w:rsid w:val="000A5026"/>
    <w:rsid w:val="000B1801"/>
    <w:rsid w:val="000B24CE"/>
    <w:rsid w:val="000B639A"/>
    <w:rsid w:val="000B64C6"/>
    <w:rsid w:val="000C00B2"/>
    <w:rsid w:val="000C02B9"/>
    <w:rsid w:val="000C0846"/>
    <w:rsid w:val="000C1FCA"/>
    <w:rsid w:val="000C2425"/>
    <w:rsid w:val="000C2E87"/>
    <w:rsid w:val="000C3E02"/>
    <w:rsid w:val="000C5963"/>
    <w:rsid w:val="000C5B45"/>
    <w:rsid w:val="000C744D"/>
    <w:rsid w:val="000C7803"/>
    <w:rsid w:val="000D3C12"/>
    <w:rsid w:val="000D455B"/>
    <w:rsid w:val="000D51EA"/>
    <w:rsid w:val="000E1C82"/>
    <w:rsid w:val="000E24EB"/>
    <w:rsid w:val="000E2726"/>
    <w:rsid w:val="000E3D2B"/>
    <w:rsid w:val="000E3DD3"/>
    <w:rsid w:val="000E48D7"/>
    <w:rsid w:val="000F0242"/>
    <w:rsid w:val="000F4A45"/>
    <w:rsid w:val="000F4B1D"/>
    <w:rsid w:val="000F67D9"/>
    <w:rsid w:val="00102A21"/>
    <w:rsid w:val="00102D33"/>
    <w:rsid w:val="00103AD1"/>
    <w:rsid w:val="00103C8F"/>
    <w:rsid w:val="00104229"/>
    <w:rsid w:val="00104A95"/>
    <w:rsid w:val="00106688"/>
    <w:rsid w:val="001077D6"/>
    <w:rsid w:val="001103C2"/>
    <w:rsid w:val="00110C1A"/>
    <w:rsid w:val="00110F04"/>
    <w:rsid w:val="0011116E"/>
    <w:rsid w:val="00111C0E"/>
    <w:rsid w:val="00111F85"/>
    <w:rsid w:val="00114559"/>
    <w:rsid w:val="00114BFB"/>
    <w:rsid w:val="0012007A"/>
    <w:rsid w:val="001248B8"/>
    <w:rsid w:val="00124E52"/>
    <w:rsid w:val="001274F6"/>
    <w:rsid w:val="00131A8E"/>
    <w:rsid w:val="001334E2"/>
    <w:rsid w:val="001336BF"/>
    <w:rsid w:val="00133807"/>
    <w:rsid w:val="00133968"/>
    <w:rsid w:val="0013519B"/>
    <w:rsid w:val="001352E3"/>
    <w:rsid w:val="00136E8C"/>
    <w:rsid w:val="00137A3D"/>
    <w:rsid w:val="00142E2D"/>
    <w:rsid w:val="001437E5"/>
    <w:rsid w:val="00147B7E"/>
    <w:rsid w:val="001505AA"/>
    <w:rsid w:val="00151991"/>
    <w:rsid w:val="00154DEB"/>
    <w:rsid w:val="00155F36"/>
    <w:rsid w:val="00157214"/>
    <w:rsid w:val="001605B5"/>
    <w:rsid w:val="00160981"/>
    <w:rsid w:val="0016216B"/>
    <w:rsid w:val="0016275A"/>
    <w:rsid w:val="00164934"/>
    <w:rsid w:val="00165C5F"/>
    <w:rsid w:val="0016617A"/>
    <w:rsid w:val="00166CC6"/>
    <w:rsid w:val="001714CB"/>
    <w:rsid w:val="0017174A"/>
    <w:rsid w:val="00172503"/>
    <w:rsid w:val="0017576E"/>
    <w:rsid w:val="001772E5"/>
    <w:rsid w:val="001808F9"/>
    <w:rsid w:val="00183216"/>
    <w:rsid w:val="001842E4"/>
    <w:rsid w:val="0018575E"/>
    <w:rsid w:val="00190E28"/>
    <w:rsid w:val="00196D97"/>
    <w:rsid w:val="00196E6B"/>
    <w:rsid w:val="001A29C4"/>
    <w:rsid w:val="001A4771"/>
    <w:rsid w:val="001B2567"/>
    <w:rsid w:val="001B4378"/>
    <w:rsid w:val="001C0543"/>
    <w:rsid w:val="001C2D21"/>
    <w:rsid w:val="001C4F4A"/>
    <w:rsid w:val="001C6D7A"/>
    <w:rsid w:val="001C7635"/>
    <w:rsid w:val="001D15B4"/>
    <w:rsid w:val="001D313A"/>
    <w:rsid w:val="001D31CB"/>
    <w:rsid w:val="001D51C6"/>
    <w:rsid w:val="001D5C99"/>
    <w:rsid w:val="001D6B3D"/>
    <w:rsid w:val="001E1DEF"/>
    <w:rsid w:val="001E1E70"/>
    <w:rsid w:val="001E37E2"/>
    <w:rsid w:val="001E3F9C"/>
    <w:rsid w:val="001E4EBC"/>
    <w:rsid w:val="001E5496"/>
    <w:rsid w:val="001F3554"/>
    <w:rsid w:val="001F74F9"/>
    <w:rsid w:val="0020435B"/>
    <w:rsid w:val="00206396"/>
    <w:rsid w:val="00206A05"/>
    <w:rsid w:val="00210EFC"/>
    <w:rsid w:val="00214474"/>
    <w:rsid w:val="00217EC9"/>
    <w:rsid w:val="00220ADB"/>
    <w:rsid w:val="002305C9"/>
    <w:rsid w:val="00234E17"/>
    <w:rsid w:val="00235273"/>
    <w:rsid w:val="00236BAD"/>
    <w:rsid w:val="00237F5A"/>
    <w:rsid w:val="00240D07"/>
    <w:rsid w:val="002424F5"/>
    <w:rsid w:val="00243200"/>
    <w:rsid w:val="002438F3"/>
    <w:rsid w:val="00243D5F"/>
    <w:rsid w:val="00246C65"/>
    <w:rsid w:val="00247F69"/>
    <w:rsid w:val="00250B6F"/>
    <w:rsid w:val="00250BA6"/>
    <w:rsid w:val="00251173"/>
    <w:rsid w:val="00251E3B"/>
    <w:rsid w:val="00252171"/>
    <w:rsid w:val="00252F35"/>
    <w:rsid w:val="00252F7B"/>
    <w:rsid w:val="00254C11"/>
    <w:rsid w:val="0025576C"/>
    <w:rsid w:val="00256561"/>
    <w:rsid w:val="00257D75"/>
    <w:rsid w:val="00260081"/>
    <w:rsid w:val="00261A77"/>
    <w:rsid w:val="00261B28"/>
    <w:rsid w:val="002629C6"/>
    <w:rsid w:val="002655C7"/>
    <w:rsid w:val="00267229"/>
    <w:rsid w:val="0027029A"/>
    <w:rsid w:val="002716F4"/>
    <w:rsid w:val="00271B9E"/>
    <w:rsid w:val="00271F1E"/>
    <w:rsid w:val="0027216B"/>
    <w:rsid w:val="00273219"/>
    <w:rsid w:val="00275516"/>
    <w:rsid w:val="00276504"/>
    <w:rsid w:val="002776A9"/>
    <w:rsid w:val="002801F9"/>
    <w:rsid w:val="0028183F"/>
    <w:rsid w:val="00282AED"/>
    <w:rsid w:val="00287EE5"/>
    <w:rsid w:val="00291153"/>
    <w:rsid w:val="00294988"/>
    <w:rsid w:val="00294DA4"/>
    <w:rsid w:val="0029534A"/>
    <w:rsid w:val="00295593"/>
    <w:rsid w:val="00296251"/>
    <w:rsid w:val="002A04FC"/>
    <w:rsid w:val="002A05E0"/>
    <w:rsid w:val="002A0EB5"/>
    <w:rsid w:val="002A2419"/>
    <w:rsid w:val="002A3118"/>
    <w:rsid w:val="002A4657"/>
    <w:rsid w:val="002A4E7D"/>
    <w:rsid w:val="002A5370"/>
    <w:rsid w:val="002A7451"/>
    <w:rsid w:val="002A76DF"/>
    <w:rsid w:val="002B0AC1"/>
    <w:rsid w:val="002B0C58"/>
    <w:rsid w:val="002B0CBA"/>
    <w:rsid w:val="002B2F1F"/>
    <w:rsid w:val="002B4580"/>
    <w:rsid w:val="002C0874"/>
    <w:rsid w:val="002C2FA4"/>
    <w:rsid w:val="002C61FC"/>
    <w:rsid w:val="002D065F"/>
    <w:rsid w:val="002D13DD"/>
    <w:rsid w:val="002D262D"/>
    <w:rsid w:val="002D4383"/>
    <w:rsid w:val="002D5DF3"/>
    <w:rsid w:val="002D6B19"/>
    <w:rsid w:val="002E00C1"/>
    <w:rsid w:val="002E0691"/>
    <w:rsid w:val="002E1EBB"/>
    <w:rsid w:val="002E3D55"/>
    <w:rsid w:val="002E6C18"/>
    <w:rsid w:val="002F008B"/>
    <w:rsid w:val="002F0DA6"/>
    <w:rsid w:val="002F24A0"/>
    <w:rsid w:val="002F407B"/>
    <w:rsid w:val="002F5514"/>
    <w:rsid w:val="002F5BB1"/>
    <w:rsid w:val="00300F3F"/>
    <w:rsid w:val="0030118A"/>
    <w:rsid w:val="003019AC"/>
    <w:rsid w:val="00303AE1"/>
    <w:rsid w:val="00303C3B"/>
    <w:rsid w:val="00303CD3"/>
    <w:rsid w:val="003053F6"/>
    <w:rsid w:val="00305639"/>
    <w:rsid w:val="0030657C"/>
    <w:rsid w:val="00307ADF"/>
    <w:rsid w:val="00311CDB"/>
    <w:rsid w:val="003144BF"/>
    <w:rsid w:val="003145D7"/>
    <w:rsid w:val="00314CA4"/>
    <w:rsid w:val="003154ED"/>
    <w:rsid w:val="00321D03"/>
    <w:rsid w:val="003224AC"/>
    <w:rsid w:val="00322CC7"/>
    <w:rsid w:val="003233F7"/>
    <w:rsid w:val="00323B7C"/>
    <w:rsid w:val="00323DE5"/>
    <w:rsid w:val="00324B99"/>
    <w:rsid w:val="0032796C"/>
    <w:rsid w:val="00330904"/>
    <w:rsid w:val="00330C63"/>
    <w:rsid w:val="00331F5E"/>
    <w:rsid w:val="003321A5"/>
    <w:rsid w:val="00332383"/>
    <w:rsid w:val="003332D9"/>
    <w:rsid w:val="0033685F"/>
    <w:rsid w:val="00340697"/>
    <w:rsid w:val="00340EB1"/>
    <w:rsid w:val="003436B7"/>
    <w:rsid w:val="0035078F"/>
    <w:rsid w:val="00350C1E"/>
    <w:rsid w:val="00351B82"/>
    <w:rsid w:val="00352711"/>
    <w:rsid w:val="0035376C"/>
    <w:rsid w:val="003541A3"/>
    <w:rsid w:val="00354BB2"/>
    <w:rsid w:val="003600CF"/>
    <w:rsid w:val="003613E5"/>
    <w:rsid w:val="00362754"/>
    <w:rsid w:val="00362B7E"/>
    <w:rsid w:val="003643C3"/>
    <w:rsid w:val="00365222"/>
    <w:rsid w:val="00365919"/>
    <w:rsid w:val="003729A7"/>
    <w:rsid w:val="00373BAE"/>
    <w:rsid w:val="00380243"/>
    <w:rsid w:val="00383CA4"/>
    <w:rsid w:val="00384916"/>
    <w:rsid w:val="0038602F"/>
    <w:rsid w:val="00386786"/>
    <w:rsid w:val="0038752D"/>
    <w:rsid w:val="00387B4E"/>
    <w:rsid w:val="00387E6C"/>
    <w:rsid w:val="00390773"/>
    <w:rsid w:val="00390FF1"/>
    <w:rsid w:val="003910AE"/>
    <w:rsid w:val="00392638"/>
    <w:rsid w:val="00392962"/>
    <w:rsid w:val="0039631F"/>
    <w:rsid w:val="00396425"/>
    <w:rsid w:val="0039696A"/>
    <w:rsid w:val="00396B38"/>
    <w:rsid w:val="003A0E15"/>
    <w:rsid w:val="003A0F33"/>
    <w:rsid w:val="003A1477"/>
    <w:rsid w:val="003A2101"/>
    <w:rsid w:val="003A6DF5"/>
    <w:rsid w:val="003A7749"/>
    <w:rsid w:val="003B0B1F"/>
    <w:rsid w:val="003B2844"/>
    <w:rsid w:val="003B2F21"/>
    <w:rsid w:val="003B4135"/>
    <w:rsid w:val="003B4D3C"/>
    <w:rsid w:val="003B5BA1"/>
    <w:rsid w:val="003B6523"/>
    <w:rsid w:val="003B6A05"/>
    <w:rsid w:val="003B7429"/>
    <w:rsid w:val="003C08D6"/>
    <w:rsid w:val="003C1126"/>
    <w:rsid w:val="003C25A0"/>
    <w:rsid w:val="003C2BD0"/>
    <w:rsid w:val="003C5605"/>
    <w:rsid w:val="003C6A72"/>
    <w:rsid w:val="003C7F83"/>
    <w:rsid w:val="003D1605"/>
    <w:rsid w:val="003D327C"/>
    <w:rsid w:val="003D3B45"/>
    <w:rsid w:val="003D4DCB"/>
    <w:rsid w:val="003D658D"/>
    <w:rsid w:val="003D6AE3"/>
    <w:rsid w:val="003E3408"/>
    <w:rsid w:val="003E4645"/>
    <w:rsid w:val="003F228C"/>
    <w:rsid w:val="003F2BE0"/>
    <w:rsid w:val="003F361D"/>
    <w:rsid w:val="003F36D6"/>
    <w:rsid w:val="003F5650"/>
    <w:rsid w:val="003F619A"/>
    <w:rsid w:val="003F6BFF"/>
    <w:rsid w:val="003F7EA5"/>
    <w:rsid w:val="004014AB"/>
    <w:rsid w:val="00405501"/>
    <w:rsid w:val="00407928"/>
    <w:rsid w:val="00411551"/>
    <w:rsid w:val="00411D7A"/>
    <w:rsid w:val="00413CA9"/>
    <w:rsid w:val="0041483C"/>
    <w:rsid w:val="0041511B"/>
    <w:rsid w:val="00415DB4"/>
    <w:rsid w:val="00416516"/>
    <w:rsid w:val="00416ED4"/>
    <w:rsid w:val="00417F5F"/>
    <w:rsid w:val="004219F5"/>
    <w:rsid w:val="00421E41"/>
    <w:rsid w:val="00423C2C"/>
    <w:rsid w:val="00427009"/>
    <w:rsid w:val="004360C4"/>
    <w:rsid w:val="00436EEA"/>
    <w:rsid w:val="00437369"/>
    <w:rsid w:val="00440DF1"/>
    <w:rsid w:val="00442113"/>
    <w:rsid w:val="0044211B"/>
    <w:rsid w:val="0044286B"/>
    <w:rsid w:val="004430C8"/>
    <w:rsid w:val="00443E6A"/>
    <w:rsid w:val="004457EB"/>
    <w:rsid w:val="00447C75"/>
    <w:rsid w:val="004517F9"/>
    <w:rsid w:val="004525BF"/>
    <w:rsid w:val="0045260A"/>
    <w:rsid w:val="00452ABB"/>
    <w:rsid w:val="00454B89"/>
    <w:rsid w:val="00455C55"/>
    <w:rsid w:val="00456501"/>
    <w:rsid w:val="00460BDC"/>
    <w:rsid w:val="00460FD6"/>
    <w:rsid w:val="004649C0"/>
    <w:rsid w:val="004655DE"/>
    <w:rsid w:val="00466151"/>
    <w:rsid w:val="0046642F"/>
    <w:rsid w:val="00467D85"/>
    <w:rsid w:val="004710B4"/>
    <w:rsid w:val="0047163A"/>
    <w:rsid w:val="00471F5F"/>
    <w:rsid w:val="00472100"/>
    <w:rsid w:val="00472D82"/>
    <w:rsid w:val="00474888"/>
    <w:rsid w:val="00481E8E"/>
    <w:rsid w:val="0048219A"/>
    <w:rsid w:val="0048265D"/>
    <w:rsid w:val="00484634"/>
    <w:rsid w:val="004846E1"/>
    <w:rsid w:val="004919FC"/>
    <w:rsid w:val="00493B1E"/>
    <w:rsid w:val="00495828"/>
    <w:rsid w:val="004959B7"/>
    <w:rsid w:val="00495B28"/>
    <w:rsid w:val="00496C79"/>
    <w:rsid w:val="004A0D83"/>
    <w:rsid w:val="004A20F4"/>
    <w:rsid w:val="004A4597"/>
    <w:rsid w:val="004B095F"/>
    <w:rsid w:val="004B270B"/>
    <w:rsid w:val="004B784E"/>
    <w:rsid w:val="004C0B91"/>
    <w:rsid w:val="004C2DA3"/>
    <w:rsid w:val="004C62AC"/>
    <w:rsid w:val="004C78B0"/>
    <w:rsid w:val="004C7DD1"/>
    <w:rsid w:val="004D07C3"/>
    <w:rsid w:val="004D2F46"/>
    <w:rsid w:val="004D436C"/>
    <w:rsid w:val="004D6467"/>
    <w:rsid w:val="004D6912"/>
    <w:rsid w:val="004D6EA8"/>
    <w:rsid w:val="004D7C8A"/>
    <w:rsid w:val="004E0071"/>
    <w:rsid w:val="004E0FA7"/>
    <w:rsid w:val="004E340B"/>
    <w:rsid w:val="004E7109"/>
    <w:rsid w:val="004F282D"/>
    <w:rsid w:val="004F2A2C"/>
    <w:rsid w:val="004F317E"/>
    <w:rsid w:val="00502B64"/>
    <w:rsid w:val="00505251"/>
    <w:rsid w:val="00505661"/>
    <w:rsid w:val="00505B4D"/>
    <w:rsid w:val="00506E14"/>
    <w:rsid w:val="0050752C"/>
    <w:rsid w:val="00510B73"/>
    <w:rsid w:val="005122F7"/>
    <w:rsid w:val="00515E64"/>
    <w:rsid w:val="005164F5"/>
    <w:rsid w:val="00516740"/>
    <w:rsid w:val="005218C1"/>
    <w:rsid w:val="005233F1"/>
    <w:rsid w:val="00524ECF"/>
    <w:rsid w:val="00530010"/>
    <w:rsid w:val="005305CB"/>
    <w:rsid w:val="00530936"/>
    <w:rsid w:val="00531C2F"/>
    <w:rsid w:val="0054319D"/>
    <w:rsid w:val="00543250"/>
    <w:rsid w:val="00543C2D"/>
    <w:rsid w:val="00543DCF"/>
    <w:rsid w:val="005510AF"/>
    <w:rsid w:val="00552730"/>
    <w:rsid w:val="00552B4F"/>
    <w:rsid w:val="005534DB"/>
    <w:rsid w:val="005543F7"/>
    <w:rsid w:val="00556C6A"/>
    <w:rsid w:val="00560967"/>
    <w:rsid w:val="00560AF4"/>
    <w:rsid w:val="0056382E"/>
    <w:rsid w:val="00564E6E"/>
    <w:rsid w:val="00567AA7"/>
    <w:rsid w:val="00567DD0"/>
    <w:rsid w:val="0057076A"/>
    <w:rsid w:val="0057282B"/>
    <w:rsid w:val="00573EAC"/>
    <w:rsid w:val="005740D8"/>
    <w:rsid w:val="00574A2E"/>
    <w:rsid w:val="00575172"/>
    <w:rsid w:val="00581B2A"/>
    <w:rsid w:val="00583633"/>
    <w:rsid w:val="005843FE"/>
    <w:rsid w:val="00584A03"/>
    <w:rsid w:val="00585AD5"/>
    <w:rsid w:val="00587271"/>
    <w:rsid w:val="00590781"/>
    <w:rsid w:val="005937C8"/>
    <w:rsid w:val="00593927"/>
    <w:rsid w:val="0059504B"/>
    <w:rsid w:val="00595D5B"/>
    <w:rsid w:val="005A0276"/>
    <w:rsid w:val="005A2B4B"/>
    <w:rsid w:val="005A2F4A"/>
    <w:rsid w:val="005A4D0A"/>
    <w:rsid w:val="005A5756"/>
    <w:rsid w:val="005A6B83"/>
    <w:rsid w:val="005B4451"/>
    <w:rsid w:val="005B48CD"/>
    <w:rsid w:val="005B48E8"/>
    <w:rsid w:val="005B745A"/>
    <w:rsid w:val="005B7474"/>
    <w:rsid w:val="005C07F7"/>
    <w:rsid w:val="005C1124"/>
    <w:rsid w:val="005C2932"/>
    <w:rsid w:val="005C38B0"/>
    <w:rsid w:val="005C6C30"/>
    <w:rsid w:val="005D14AD"/>
    <w:rsid w:val="005D4BD6"/>
    <w:rsid w:val="005D4C6E"/>
    <w:rsid w:val="005D5357"/>
    <w:rsid w:val="005D5CE6"/>
    <w:rsid w:val="005D5FC9"/>
    <w:rsid w:val="005D6012"/>
    <w:rsid w:val="005D7F25"/>
    <w:rsid w:val="005E1601"/>
    <w:rsid w:val="005E350A"/>
    <w:rsid w:val="005E4696"/>
    <w:rsid w:val="005E5122"/>
    <w:rsid w:val="005E62F2"/>
    <w:rsid w:val="005E6F0F"/>
    <w:rsid w:val="005E7D00"/>
    <w:rsid w:val="005F443C"/>
    <w:rsid w:val="005F4DA6"/>
    <w:rsid w:val="005F53C9"/>
    <w:rsid w:val="005F60A3"/>
    <w:rsid w:val="005F6261"/>
    <w:rsid w:val="005F6D2D"/>
    <w:rsid w:val="005F77BB"/>
    <w:rsid w:val="006000AD"/>
    <w:rsid w:val="0060061C"/>
    <w:rsid w:val="0060219D"/>
    <w:rsid w:val="00602C5F"/>
    <w:rsid w:val="0061065D"/>
    <w:rsid w:val="00612DE8"/>
    <w:rsid w:val="0061359D"/>
    <w:rsid w:val="0061402A"/>
    <w:rsid w:val="00614462"/>
    <w:rsid w:val="00615D07"/>
    <w:rsid w:val="00620587"/>
    <w:rsid w:val="00620BA2"/>
    <w:rsid w:val="006218A2"/>
    <w:rsid w:val="006222CA"/>
    <w:rsid w:val="006243E0"/>
    <w:rsid w:val="00625167"/>
    <w:rsid w:val="006275EC"/>
    <w:rsid w:val="0062769D"/>
    <w:rsid w:val="00627A37"/>
    <w:rsid w:val="006329DD"/>
    <w:rsid w:val="0063339B"/>
    <w:rsid w:val="00634DBC"/>
    <w:rsid w:val="006350B8"/>
    <w:rsid w:val="00635EAC"/>
    <w:rsid w:val="00636948"/>
    <w:rsid w:val="00636F46"/>
    <w:rsid w:val="006408EE"/>
    <w:rsid w:val="006411C6"/>
    <w:rsid w:val="00641BB0"/>
    <w:rsid w:val="0064355C"/>
    <w:rsid w:val="006445D9"/>
    <w:rsid w:val="006449A3"/>
    <w:rsid w:val="00644E50"/>
    <w:rsid w:val="00645679"/>
    <w:rsid w:val="006459AC"/>
    <w:rsid w:val="00652681"/>
    <w:rsid w:val="006609D4"/>
    <w:rsid w:val="006633B8"/>
    <w:rsid w:val="0066394F"/>
    <w:rsid w:val="0066607C"/>
    <w:rsid w:val="00670A54"/>
    <w:rsid w:val="00671108"/>
    <w:rsid w:val="00674869"/>
    <w:rsid w:val="0067708C"/>
    <w:rsid w:val="006772AD"/>
    <w:rsid w:val="006778EC"/>
    <w:rsid w:val="00677A54"/>
    <w:rsid w:val="00680F45"/>
    <w:rsid w:val="0068139C"/>
    <w:rsid w:val="006845F3"/>
    <w:rsid w:val="00686518"/>
    <w:rsid w:val="00686CA1"/>
    <w:rsid w:val="0068755E"/>
    <w:rsid w:val="006904B1"/>
    <w:rsid w:val="0069056C"/>
    <w:rsid w:val="006905FA"/>
    <w:rsid w:val="006915B6"/>
    <w:rsid w:val="006930D3"/>
    <w:rsid w:val="00693381"/>
    <w:rsid w:val="006934AD"/>
    <w:rsid w:val="00693ED3"/>
    <w:rsid w:val="00695214"/>
    <w:rsid w:val="00696788"/>
    <w:rsid w:val="00697225"/>
    <w:rsid w:val="006975E2"/>
    <w:rsid w:val="00697E30"/>
    <w:rsid w:val="006A0D7A"/>
    <w:rsid w:val="006A2435"/>
    <w:rsid w:val="006A4071"/>
    <w:rsid w:val="006B6DBF"/>
    <w:rsid w:val="006C00D5"/>
    <w:rsid w:val="006C053B"/>
    <w:rsid w:val="006C08F2"/>
    <w:rsid w:val="006C225D"/>
    <w:rsid w:val="006C2620"/>
    <w:rsid w:val="006C363D"/>
    <w:rsid w:val="006C4956"/>
    <w:rsid w:val="006C4DAD"/>
    <w:rsid w:val="006C5111"/>
    <w:rsid w:val="006C69F4"/>
    <w:rsid w:val="006D15B1"/>
    <w:rsid w:val="006D17E2"/>
    <w:rsid w:val="006D1969"/>
    <w:rsid w:val="006D1DE5"/>
    <w:rsid w:val="006D3EA0"/>
    <w:rsid w:val="006D3F08"/>
    <w:rsid w:val="006D40DD"/>
    <w:rsid w:val="006D5097"/>
    <w:rsid w:val="006D618D"/>
    <w:rsid w:val="006D7FE3"/>
    <w:rsid w:val="006E075F"/>
    <w:rsid w:val="006E0CD9"/>
    <w:rsid w:val="006E2B93"/>
    <w:rsid w:val="006E5125"/>
    <w:rsid w:val="006E65B0"/>
    <w:rsid w:val="006E6EE3"/>
    <w:rsid w:val="006F52F6"/>
    <w:rsid w:val="006F6EE5"/>
    <w:rsid w:val="0070212E"/>
    <w:rsid w:val="007056C8"/>
    <w:rsid w:val="00705BA1"/>
    <w:rsid w:val="00706EBF"/>
    <w:rsid w:val="00706EF9"/>
    <w:rsid w:val="00707923"/>
    <w:rsid w:val="00710E4A"/>
    <w:rsid w:val="00711483"/>
    <w:rsid w:val="007122CC"/>
    <w:rsid w:val="00714A65"/>
    <w:rsid w:val="00715F56"/>
    <w:rsid w:val="00717010"/>
    <w:rsid w:val="00723F20"/>
    <w:rsid w:val="00725282"/>
    <w:rsid w:val="007252E2"/>
    <w:rsid w:val="007258D4"/>
    <w:rsid w:val="00725A8E"/>
    <w:rsid w:val="0072773F"/>
    <w:rsid w:val="00734963"/>
    <w:rsid w:val="00734C38"/>
    <w:rsid w:val="0073597A"/>
    <w:rsid w:val="00736DD4"/>
    <w:rsid w:val="00742CFC"/>
    <w:rsid w:val="0075183D"/>
    <w:rsid w:val="0075315C"/>
    <w:rsid w:val="00753B6C"/>
    <w:rsid w:val="00754BED"/>
    <w:rsid w:val="00756772"/>
    <w:rsid w:val="00761373"/>
    <w:rsid w:val="0076241D"/>
    <w:rsid w:val="0076434B"/>
    <w:rsid w:val="00766B30"/>
    <w:rsid w:val="00767083"/>
    <w:rsid w:val="0077050F"/>
    <w:rsid w:val="007724AA"/>
    <w:rsid w:val="00773523"/>
    <w:rsid w:val="00774A9D"/>
    <w:rsid w:val="00774FB3"/>
    <w:rsid w:val="00775D12"/>
    <w:rsid w:val="007767D9"/>
    <w:rsid w:val="007815E3"/>
    <w:rsid w:val="00781984"/>
    <w:rsid w:val="00781E8C"/>
    <w:rsid w:val="00782DAB"/>
    <w:rsid w:val="0078461A"/>
    <w:rsid w:val="00787860"/>
    <w:rsid w:val="007927A6"/>
    <w:rsid w:val="00792A93"/>
    <w:rsid w:val="00794DB9"/>
    <w:rsid w:val="00796BD0"/>
    <w:rsid w:val="007970F0"/>
    <w:rsid w:val="007A08E5"/>
    <w:rsid w:val="007A4D9C"/>
    <w:rsid w:val="007A50BB"/>
    <w:rsid w:val="007A6719"/>
    <w:rsid w:val="007A6E24"/>
    <w:rsid w:val="007A73A3"/>
    <w:rsid w:val="007A7C05"/>
    <w:rsid w:val="007A7C91"/>
    <w:rsid w:val="007B0446"/>
    <w:rsid w:val="007B2E5E"/>
    <w:rsid w:val="007C033F"/>
    <w:rsid w:val="007C060B"/>
    <w:rsid w:val="007C545C"/>
    <w:rsid w:val="007C6B99"/>
    <w:rsid w:val="007D0DB7"/>
    <w:rsid w:val="007D24EE"/>
    <w:rsid w:val="007D660C"/>
    <w:rsid w:val="007E0DDA"/>
    <w:rsid w:val="007E196C"/>
    <w:rsid w:val="007E2F75"/>
    <w:rsid w:val="007E4C5A"/>
    <w:rsid w:val="007E559F"/>
    <w:rsid w:val="007E5ED3"/>
    <w:rsid w:val="007F0A59"/>
    <w:rsid w:val="007F239B"/>
    <w:rsid w:val="007F2500"/>
    <w:rsid w:val="007F5C22"/>
    <w:rsid w:val="007F61F2"/>
    <w:rsid w:val="007F6F8A"/>
    <w:rsid w:val="00800CFE"/>
    <w:rsid w:val="008012F4"/>
    <w:rsid w:val="0080173D"/>
    <w:rsid w:val="008030A2"/>
    <w:rsid w:val="00803993"/>
    <w:rsid w:val="00803CBB"/>
    <w:rsid w:val="0080753D"/>
    <w:rsid w:val="00812782"/>
    <w:rsid w:val="00812FCF"/>
    <w:rsid w:val="00815823"/>
    <w:rsid w:val="008158DC"/>
    <w:rsid w:val="0081605A"/>
    <w:rsid w:val="0081656D"/>
    <w:rsid w:val="00817FEF"/>
    <w:rsid w:val="0082431E"/>
    <w:rsid w:val="00824CAA"/>
    <w:rsid w:val="008254B0"/>
    <w:rsid w:val="00825FB6"/>
    <w:rsid w:val="00827608"/>
    <w:rsid w:val="008323FE"/>
    <w:rsid w:val="008325FD"/>
    <w:rsid w:val="0083304E"/>
    <w:rsid w:val="008402AA"/>
    <w:rsid w:val="008416C9"/>
    <w:rsid w:val="00841D63"/>
    <w:rsid w:val="00843447"/>
    <w:rsid w:val="00845FEA"/>
    <w:rsid w:val="00847BBA"/>
    <w:rsid w:val="008504CE"/>
    <w:rsid w:val="00852DFC"/>
    <w:rsid w:val="00855074"/>
    <w:rsid w:val="00855E5D"/>
    <w:rsid w:val="008621D6"/>
    <w:rsid w:val="008634C5"/>
    <w:rsid w:val="008638E6"/>
    <w:rsid w:val="00864049"/>
    <w:rsid w:val="00867673"/>
    <w:rsid w:val="0087090A"/>
    <w:rsid w:val="008709E2"/>
    <w:rsid w:val="008714A8"/>
    <w:rsid w:val="008715A5"/>
    <w:rsid w:val="0087372F"/>
    <w:rsid w:val="0087554D"/>
    <w:rsid w:val="00881348"/>
    <w:rsid w:val="00881A98"/>
    <w:rsid w:val="00882D50"/>
    <w:rsid w:val="008841FF"/>
    <w:rsid w:val="008845BB"/>
    <w:rsid w:val="00884D60"/>
    <w:rsid w:val="00890EFE"/>
    <w:rsid w:val="008917B8"/>
    <w:rsid w:val="00891C5E"/>
    <w:rsid w:val="008946D6"/>
    <w:rsid w:val="008947C5"/>
    <w:rsid w:val="00894AA0"/>
    <w:rsid w:val="00896430"/>
    <w:rsid w:val="00896D88"/>
    <w:rsid w:val="008A3290"/>
    <w:rsid w:val="008A3440"/>
    <w:rsid w:val="008A47BE"/>
    <w:rsid w:val="008A68C5"/>
    <w:rsid w:val="008A7589"/>
    <w:rsid w:val="008B1EAC"/>
    <w:rsid w:val="008B1EDA"/>
    <w:rsid w:val="008B2FBA"/>
    <w:rsid w:val="008B3199"/>
    <w:rsid w:val="008B38DC"/>
    <w:rsid w:val="008B4214"/>
    <w:rsid w:val="008B644C"/>
    <w:rsid w:val="008C04BF"/>
    <w:rsid w:val="008C09D2"/>
    <w:rsid w:val="008C0C83"/>
    <w:rsid w:val="008C2383"/>
    <w:rsid w:val="008C2BFA"/>
    <w:rsid w:val="008C541F"/>
    <w:rsid w:val="008C60C3"/>
    <w:rsid w:val="008C6C3F"/>
    <w:rsid w:val="008C7AD6"/>
    <w:rsid w:val="008D1770"/>
    <w:rsid w:val="008D1DBF"/>
    <w:rsid w:val="008D2C1C"/>
    <w:rsid w:val="008D54CC"/>
    <w:rsid w:val="008D7A15"/>
    <w:rsid w:val="008E252A"/>
    <w:rsid w:val="008E36C0"/>
    <w:rsid w:val="008E4923"/>
    <w:rsid w:val="008E4A40"/>
    <w:rsid w:val="008E5A89"/>
    <w:rsid w:val="008E5C54"/>
    <w:rsid w:val="008E640C"/>
    <w:rsid w:val="008E7807"/>
    <w:rsid w:val="008E7AF5"/>
    <w:rsid w:val="008F0A0C"/>
    <w:rsid w:val="008F17CC"/>
    <w:rsid w:val="008F1954"/>
    <w:rsid w:val="008F1D79"/>
    <w:rsid w:val="008F267F"/>
    <w:rsid w:val="008F3CC0"/>
    <w:rsid w:val="008F593F"/>
    <w:rsid w:val="008F5E7D"/>
    <w:rsid w:val="00902301"/>
    <w:rsid w:val="00903069"/>
    <w:rsid w:val="00903F72"/>
    <w:rsid w:val="0090462C"/>
    <w:rsid w:val="00904E0C"/>
    <w:rsid w:val="009065E8"/>
    <w:rsid w:val="00912999"/>
    <w:rsid w:val="00915EB9"/>
    <w:rsid w:val="00917C29"/>
    <w:rsid w:val="00917ECB"/>
    <w:rsid w:val="009201D5"/>
    <w:rsid w:val="00921EB1"/>
    <w:rsid w:val="00921F02"/>
    <w:rsid w:val="009259FA"/>
    <w:rsid w:val="0092714C"/>
    <w:rsid w:val="00932B70"/>
    <w:rsid w:val="009331F6"/>
    <w:rsid w:val="0093360F"/>
    <w:rsid w:val="0093367B"/>
    <w:rsid w:val="00936A32"/>
    <w:rsid w:val="0093743B"/>
    <w:rsid w:val="00941B43"/>
    <w:rsid w:val="0094345B"/>
    <w:rsid w:val="009509A3"/>
    <w:rsid w:val="00953D85"/>
    <w:rsid w:val="00957E0F"/>
    <w:rsid w:val="00957E6B"/>
    <w:rsid w:val="009605C6"/>
    <w:rsid w:val="009606F4"/>
    <w:rsid w:val="00961630"/>
    <w:rsid w:val="009628B1"/>
    <w:rsid w:val="00962910"/>
    <w:rsid w:val="00964904"/>
    <w:rsid w:val="0096603B"/>
    <w:rsid w:val="009733CD"/>
    <w:rsid w:val="00973E8D"/>
    <w:rsid w:val="00974795"/>
    <w:rsid w:val="009747B7"/>
    <w:rsid w:val="00976375"/>
    <w:rsid w:val="00977437"/>
    <w:rsid w:val="0097760A"/>
    <w:rsid w:val="0098095C"/>
    <w:rsid w:val="009811FB"/>
    <w:rsid w:val="009823A5"/>
    <w:rsid w:val="00983F8D"/>
    <w:rsid w:val="009844BB"/>
    <w:rsid w:val="009847A0"/>
    <w:rsid w:val="00985471"/>
    <w:rsid w:val="009872A4"/>
    <w:rsid w:val="009875C2"/>
    <w:rsid w:val="009939DC"/>
    <w:rsid w:val="009970BF"/>
    <w:rsid w:val="009A0B61"/>
    <w:rsid w:val="009A1FE3"/>
    <w:rsid w:val="009A2265"/>
    <w:rsid w:val="009A346E"/>
    <w:rsid w:val="009A3978"/>
    <w:rsid w:val="009A6AA3"/>
    <w:rsid w:val="009A6B4E"/>
    <w:rsid w:val="009B0446"/>
    <w:rsid w:val="009B130E"/>
    <w:rsid w:val="009B52AB"/>
    <w:rsid w:val="009B5A7B"/>
    <w:rsid w:val="009B5E55"/>
    <w:rsid w:val="009B6AA0"/>
    <w:rsid w:val="009C1A05"/>
    <w:rsid w:val="009C2A07"/>
    <w:rsid w:val="009C3A65"/>
    <w:rsid w:val="009C3F07"/>
    <w:rsid w:val="009C43C0"/>
    <w:rsid w:val="009C603F"/>
    <w:rsid w:val="009C6F51"/>
    <w:rsid w:val="009C7356"/>
    <w:rsid w:val="009D174B"/>
    <w:rsid w:val="009D3BA1"/>
    <w:rsid w:val="009D7595"/>
    <w:rsid w:val="009E117F"/>
    <w:rsid w:val="009E152B"/>
    <w:rsid w:val="009E20E7"/>
    <w:rsid w:val="009E5F62"/>
    <w:rsid w:val="009E69DB"/>
    <w:rsid w:val="009E6D57"/>
    <w:rsid w:val="009E6FD6"/>
    <w:rsid w:val="009E74B3"/>
    <w:rsid w:val="009F6299"/>
    <w:rsid w:val="009F6432"/>
    <w:rsid w:val="00A028AE"/>
    <w:rsid w:val="00A03CD4"/>
    <w:rsid w:val="00A05685"/>
    <w:rsid w:val="00A07D5C"/>
    <w:rsid w:val="00A10CF1"/>
    <w:rsid w:val="00A10E75"/>
    <w:rsid w:val="00A11ED7"/>
    <w:rsid w:val="00A13376"/>
    <w:rsid w:val="00A141F4"/>
    <w:rsid w:val="00A16109"/>
    <w:rsid w:val="00A16251"/>
    <w:rsid w:val="00A17DF1"/>
    <w:rsid w:val="00A25E79"/>
    <w:rsid w:val="00A262A8"/>
    <w:rsid w:val="00A31487"/>
    <w:rsid w:val="00A326DD"/>
    <w:rsid w:val="00A3543B"/>
    <w:rsid w:val="00A37337"/>
    <w:rsid w:val="00A414EC"/>
    <w:rsid w:val="00A4646D"/>
    <w:rsid w:val="00A47D35"/>
    <w:rsid w:val="00A50B0B"/>
    <w:rsid w:val="00A50CEE"/>
    <w:rsid w:val="00A54D47"/>
    <w:rsid w:val="00A558B6"/>
    <w:rsid w:val="00A559DA"/>
    <w:rsid w:val="00A56BE9"/>
    <w:rsid w:val="00A577CD"/>
    <w:rsid w:val="00A57917"/>
    <w:rsid w:val="00A613A7"/>
    <w:rsid w:val="00A61B9E"/>
    <w:rsid w:val="00A62B35"/>
    <w:rsid w:val="00A64075"/>
    <w:rsid w:val="00A64C1F"/>
    <w:rsid w:val="00A64E32"/>
    <w:rsid w:val="00A65E23"/>
    <w:rsid w:val="00A6645B"/>
    <w:rsid w:val="00A6712C"/>
    <w:rsid w:val="00A6763F"/>
    <w:rsid w:val="00A701B2"/>
    <w:rsid w:val="00A70F35"/>
    <w:rsid w:val="00A72F93"/>
    <w:rsid w:val="00A73874"/>
    <w:rsid w:val="00A747D2"/>
    <w:rsid w:val="00A74C53"/>
    <w:rsid w:val="00A76012"/>
    <w:rsid w:val="00A76E2E"/>
    <w:rsid w:val="00A77809"/>
    <w:rsid w:val="00A80526"/>
    <w:rsid w:val="00A812BE"/>
    <w:rsid w:val="00A83904"/>
    <w:rsid w:val="00A83B67"/>
    <w:rsid w:val="00A83C3F"/>
    <w:rsid w:val="00A85105"/>
    <w:rsid w:val="00A878A3"/>
    <w:rsid w:val="00A87B36"/>
    <w:rsid w:val="00A903A6"/>
    <w:rsid w:val="00A903D4"/>
    <w:rsid w:val="00A904EA"/>
    <w:rsid w:val="00A9086A"/>
    <w:rsid w:val="00A96FD5"/>
    <w:rsid w:val="00AA05D7"/>
    <w:rsid w:val="00AA0776"/>
    <w:rsid w:val="00AA0BEB"/>
    <w:rsid w:val="00AA1D95"/>
    <w:rsid w:val="00AA246B"/>
    <w:rsid w:val="00AA269D"/>
    <w:rsid w:val="00AA2B91"/>
    <w:rsid w:val="00AA38F2"/>
    <w:rsid w:val="00AA3CE8"/>
    <w:rsid w:val="00AA4A16"/>
    <w:rsid w:val="00AA59BF"/>
    <w:rsid w:val="00AA732A"/>
    <w:rsid w:val="00AB0AC9"/>
    <w:rsid w:val="00AB2DA9"/>
    <w:rsid w:val="00AB3000"/>
    <w:rsid w:val="00AB39E4"/>
    <w:rsid w:val="00AB5194"/>
    <w:rsid w:val="00AB5CCF"/>
    <w:rsid w:val="00AB634E"/>
    <w:rsid w:val="00AC23A0"/>
    <w:rsid w:val="00AC2987"/>
    <w:rsid w:val="00AC6607"/>
    <w:rsid w:val="00AC6739"/>
    <w:rsid w:val="00AD1BD2"/>
    <w:rsid w:val="00AD260A"/>
    <w:rsid w:val="00AD27D6"/>
    <w:rsid w:val="00AD31D2"/>
    <w:rsid w:val="00AD3D8C"/>
    <w:rsid w:val="00AD3FB1"/>
    <w:rsid w:val="00AD5561"/>
    <w:rsid w:val="00AD6FCC"/>
    <w:rsid w:val="00AE392D"/>
    <w:rsid w:val="00AE3D2A"/>
    <w:rsid w:val="00AE3D74"/>
    <w:rsid w:val="00AE4812"/>
    <w:rsid w:val="00AE637E"/>
    <w:rsid w:val="00AE6930"/>
    <w:rsid w:val="00AE6B37"/>
    <w:rsid w:val="00AF2572"/>
    <w:rsid w:val="00AF27EE"/>
    <w:rsid w:val="00AF2AED"/>
    <w:rsid w:val="00AF34D8"/>
    <w:rsid w:val="00AF4D79"/>
    <w:rsid w:val="00AF5B26"/>
    <w:rsid w:val="00AF612E"/>
    <w:rsid w:val="00B0259F"/>
    <w:rsid w:val="00B02D68"/>
    <w:rsid w:val="00B04E03"/>
    <w:rsid w:val="00B05328"/>
    <w:rsid w:val="00B10192"/>
    <w:rsid w:val="00B10F5D"/>
    <w:rsid w:val="00B125AD"/>
    <w:rsid w:val="00B143D8"/>
    <w:rsid w:val="00B16EA4"/>
    <w:rsid w:val="00B204BF"/>
    <w:rsid w:val="00B21D3D"/>
    <w:rsid w:val="00B23975"/>
    <w:rsid w:val="00B369B9"/>
    <w:rsid w:val="00B370B7"/>
    <w:rsid w:val="00B375FB"/>
    <w:rsid w:val="00B379D1"/>
    <w:rsid w:val="00B422ED"/>
    <w:rsid w:val="00B42C7E"/>
    <w:rsid w:val="00B4308C"/>
    <w:rsid w:val="00B43807"/>
    <w:rsid w:val="00B4672E"/>
    <w:rsid w:val="00B47D8D"/>
    <w:rsid w:val="00B50903"/>
    <w:rsid w:val="00B50922"/>
    <w:rsid w:val="00B510D3"/>
    <w:rsid w:val="00B524E0"/>
    <w:rsid w:val="00B52F79"/>
    <w:rsid w:val="00B53BC0"/>
    <w:rsid w:val="00B5567A"/>
    <w:rsid w:val="00B5661E"/>
    <w:rsid w:val="00B60301"/>
    <w:rsid w:val="00B653CF"/>
    <w:rsid w:val="00B65C2B"/>
    <w:rsid w:val="00B669EB"/>
    <w:rsid w:val="00B66E8F"/>
    <w:rsid w:val="00B66F33"/>
    <w:rsid w:val="00B6731A"/>
    <w:rsid w:val="00B6740E"/>
    <w:rsid w:val="00B70369"/>
    <w:rsid w:val="00B7087E"/>
    <w:rsid w:val="00B73755"/>
    <w:rsid w:val="00B742E0"/>
    <w:rsid w:val="00B7616C"/>
    <w:rsid w:val="00B76644"/>
    <w:rsid w:val="00B76D2D"/>
    <w:rsid w:val="00B76F5A"/>
    <w:rsid w:val="00B7733D"/>
    <w:rsid w:val="00B82BD0"/>
    <w:rsid w:val="00B83701"/>
    <w:rsid w:val="00B84210"/>
    <w:rsid w:val="00B8578C"/>
    <w:rsid w:val="00B85821"/>
    <w:rsid w:val="00B85CA8"/>
    <w:rsid w:val="00B8680E"/>
    <w:rsid w:val="00B87559"/>
    <w:rsid w:val="00B90A58"/>
    <w:rsid w:val="00B91B2C"/>
    <w:rsid w:val="00B91C6F"/>
    <w:rsid w:val="00B92EB7"/>
    <w:rsid w:val="00B92F73"/>
    <w:rsid w:val="00B94292"/>
    <w:rsid w:val="00B9526D"/>
    <w:rsid w:val="00B95FE8"/>
    <w:rsid w:val="00B97C78"/>
    <w:rsid w:val="00BA689A"/>
    <w:rsid w:val="00BB1D23"/>
    <w:rsid w:val="00BB1D68"/>
    <w:rsid w:val="00BB1DDE"/>
    <w:rsid w:val="00BB5687"/>
    <w:rsid w:val="00BB7157"/>
    <w:rsid w:val="00BB768F"/>
    <w:rsid w:val="00BC006D"/>
    <w:rsid w:val="00BC05A3"/>
    <w:rsid w:val="00BC0B4D"/>
    <w:rsid w:val="00BC15BB"/>
    <w:rsid w:val="00BC1F7E"/>
    <w:rsid w:val="00BC2CD3"/>
    <w:rsid w:val="00BC39BB"/>
    <w:rsid w:val="00BC3DFE"/>
    <w:rsid w:val="00BC41BD"/>
    <w:rsid w:val="00BC64CC"/>
    <w:rsid w:val="00BC6F54"/>
    <w:rsid w:val="00BC7F05"/>
    <w:rsid w:val="00BD078B"/>
    <w:rsid w:val="00BD2AC9"/>
    <w:rsid w:val="00BD38F9"/>
    <w:rsid w:val="00BD5DD1"/>
    <w:rsid w:val="00BD677B"/>
    <w:rsid w:val="00BD76A9"/>
    <w:rsid w:val="00BE1B3B"/>
    <w:rsid w:val="00BE2080"/>
    <w:rsid w:val="00BE3DD2"/>
    <w:rsid w:val="00BE4B4A"/>
    <w:rsid w:val="00BE4DEE"/>
    <w:rsid w:val="00BF1098"/>
    <w:rsid w:val="00BF1DA5"/>
    <w:rsid w:val="00BF7125"/>
    <w:rsid w:val="00BF7206"/>
    <w:rsid w:val="00C040EF"/>
    <w:rsid w:val="00C04984"/>
    <w:rsid w:val="00C0774A"/>
    <w:rsid w:val="00C10893"/>
    <w:rsid w:val="00C139C0"/>
    <w:rsid w:val="00C1628B"/>
    <w:rsid w:val="00C169C7"/>
    <w:rsid w:val="00C16BE4"/>
    <w:rsid w:val="00C175FA"/>
    <w:rsid w:val="00C21D45"/>
    <w:rsid w:val="00C2500A"/>
    <w:rsid w:val="00C25D98"/>
    <w:rsid w:val="00C2729D"/>
    <w:rsid w:val="00C27957"/>
    <w:rsid w:val="00C310ED"/>
    <w:rsid w:val="00C31BA6"/>
    <w:rsid w:val="00C33BC3"/>
    <w:rsid w:val="00C35339"/>
    <w:rsid w:val="00C353C5"/>
    <w:rsid w:val="00C375E8"/>
    <w:rsid w:val="00C42B85"/>
    <w:rsid w:val="00C43083"/>
    <w:rsid w:val="00C438C7"/>
    <w:rsid w:val="00C44284"/>
    <w:rsid w:val="00C50C8D"/>
    <w:rsid w:val="00C52DF7"/>
    <w:rsid w:val="00C552AD"/>
    <w:rsid w:val="00C56C3A"/>
    <w:rsid w:val="00C5775F"/>
    <w:rsid w:val="00C57C50"/>
    <w:rsid w:val="00C6169F"/>
    <w:rsid w:val="00C63708"/>
    <w:rsid w:val="00C64AB4"/>
    <w:rsid w:val="00C64DD1"/>
    <w:rsid w:val="00C66C5D"/>
    <w:rsid w:val="00C6713E"/>
    <w:rsid w:val="00C710AD"/>
    <w:rsid w:val="00C71F67"/>
    <w:rsid w:val="00C72B72"/>
    <w:rsid w:val="00C7387B"/>
    <w:rsid w:val="00C744B5"/>
    <w:rsid w:val="00C74BE9"/>
    <w:rsid w:val="00C756E1"/>
    <w:rsid w:val="00C7643B"/>
    <w:rsid w:val="00C81539"/>
    <w:rsid w:val="00C82282"/>
    <w:rsid w:val="00C8246E"/>
    <w:rsid w:val="00C83EDF"/>
    <w:rsid w:val="00C85B99"/>
    <w:rsid w:val="00C906D3"/>
    <w:rsid w:val="00C90AFE"/>
    <w:rsid w:val="00C90E3E"/>
    <w:rsid w:val="00C92DA8"/>
    <w:rsid w:val="00C95BC4"/>
    <w:rsid w:val="00CA0273"/>
    <w:rsid w:val="00CA095D"/>
    <w:rsid w:val="00CA0FD2"/>
    <w:rsid w:val="00CA21C9"/>
    <w:rsid w:val="00CA2685"/>
    <w:rsid w:val="00CA4471"/>
    <w:rsid w:val="00CA490C"/>
    <w:rsid w:val="00CA4F64"/>
    <w:rsid w:val="00CA57A2"/>
    <w:rsid w:val="00CA77CA"/>
    <w:rsid w:val="00CA7AD6"/>
    <w:rsid w:val="00CB1B1B"/>
    <w:rsid w:val="00CB2A42"/>
    <w:rsid w:val="00CB2EB3"/>
    <w:rsid w:val="00CB70B2"/>
    <w:rsid w:val="00CB72B8"/>
    <w:rsid w:val="00CC0DAB"/>
    <w:rsid w:val="00CC1871"/>
    <w:rsid w:val="00CC2277"/>
    <w:rsid w:val="00CC25FF"/>
    <w:rsid w:val="00CC32CA"/>
    <w:rsid w:val="00CC3D10"/>
    <w:rsid w:val="00CC438F"/>
    <w:rsid w:val="00CD0F34"/>
    <w:rsid w:val="00CD1998"/>
    <w:rsid w:val="00CD2FBE"/>
    <w:rsid w:val="00CD6C0B"/>
    <w:rsid w:val="00CE04CA"/>
    <w:rsid w:val="00CE0F31"/>
    <w:rsid w:val="00CE15CE"/>
    <w:rsid w:val="00CE2BFA"/>
    <w:rsid w:val="00CE37D0"/>
    <w:rsid w:val="00CF0807"/>
    <w:rsid w:val="00CF0AE8"/>
    <w:rsid w:val="00CF7D9A"/>
    <w:rsid w:val="00D00B60"/>
    <w:rsid w:val="00D0155D"/>
    <w:rsid w:val="00D059B7"/>
    <w:rsid w:val="00D12299"/>
    <w:rsid w:val="00D1437D"/>
    <w:rsid w:val="00D169E7"/>
    <w:rsid w:val="00D16B9F"/>
    <w:rsid w:val="00D17031"/>
    <w:rsid w:val="00D176CC"/>
    <w:rsid w:val="00D17CD9"/>
    <w:rsid w:val="00D22862"/>
    <w:rsid w:val="00D26E5B"/>
    <w:rsid w:val="00D27C01"/>
    <w:rsid w:val="00D30CFE"/>
    <w:rsid w:val="00D314CE"/>
    <w:rsid w:val="00D32A82"/>
    <w:rsid w:val="00D3410C"/>
    <w:rsid w:val="00D35BED"/>
    <w:rsid w:val="00D36E08"/>
    <w:rsid w:val="00D37210"/>
    <w:rsid w:val="00D40886"/>
    <w:rsid w:val="00D41836"/>
    <w:rsid w:val="00D511E0"/>
    <w:rsid w:val="00D5135D"/>
    <w:rsid w:val="00D5257B"/>
    <w:rsid w:val="00D53B68"/>
    <w:rsid w:val="00D55351"/>
    <w:rsid w:val="00D5584C"/>
    <w:rsid w:val="00D569A5"/>
    <w:rsid w:val="00D56E63"/>
    <w:rsid w:val="00D6076E"/>
    <w:rsid w:val="00D610DB"/>
    <w:rsid w:val="00D61E40"/>
    <w:rsid w:val="00D62864"/>
    <w:rsid w:val="00D62AFC"/>
    <w:rsid w:val="00D63B94"/>
    <w:rsid w:val="00D65C5B"/>
    <w:rsid w:val="00D6763D"/>
    <w:rsid w:val="00D67E82"/>
    <w:rsid w:val="00D70244"/>
    <w:rsid w:val="00D7029B"/>
    <w:rsid w:val="00D73156"/>
    <w:rsid w:val="00D74246"/>
    <w:rsid w:val="00D77D87"/>
    <w:rsid w:val="00D80D5D"/>
    <w:rsid w:val="00D80E29"/>
    <w:rsid w:val="00D812C0"/>
    <w:rsid w:val="00D83B49"/>
    <w:rsid w:val="00D85C52"/>
    <w:rsid w:val="00D85D26"/>
    <w:rsid w:val="00D9147C"/>
    <w:rsid w:val="00D95B34"/>
    <w:rsid w:val="00D96291"/>
    <w:rsid w:val="00DA212E"/>
    <w:rsid w:val="00DA307E"/>
    <w:rsid w:val="00DA32C3"/>
    <w:rsid w:val="00DA43A0"/>
    <w:rsid w:val="00DA464C"/>
    <w:rsid w:val="00DA46B1"/>
    <w:rsid w:val="00DA6C99"/>
    <w:rsid w:val="00DB1739"/>
    <w:rsid w:val="00DB347B"/>
    <w:rsid w:val="00DB50FE"/>
    <w:rsid w:val="00DB529E"/>
    <w:rsid w:val="00DB6434"/>
    <w:rsid w:val="00DB7634"/>
    <w:rsid w:val="00DC0C4E"/>
    <w:rsid w:val="00DC0E04"/>
    <w:rsid w:val="00DC2B68"/>
    <w:rsid w:val="00DC595D"/>
    <w:rsid w:val="00DD2560"/>
    <w:rsid w:val="00DD27BB"/>
    <w:rsid w:val="00DD5DEC"/>
    <w:rsid w:val="00DD7839"/>
    <w:rsid w:val="00DE0097"/>
    <w:rsid w:val="00DE17D8"/>
    <w:rsid w:val="00DE1FE4"/>
    <w:rsid w:val="00DE23FD"/>
    <w:rsid w:val="00DE2924"/>
    <w:rsid w:val="00DE573B"/>
    <w:rsid w:val="00DE5E2E"/>
    <w:rsid w:val="00DE609D"/>
    <w:rsid w:val="00DE66B6"/>
    <w:rsid w:val="00DF1C12"/>
    <w:rsid w:val="00DF4FEF"/>
    <w:rsid w:val="00DF57DA"/>
    <w:rsid w:val="00DF5B91"/>
    <w:rsid w:val="00E01730"/>
    <w:rsid w:val="00E01A8E"/>
    <w:rsid w:val="00E03450"/>
    <w:rsid w:val="00E0605D"/>
    <w:rsid w:val="00E065DE"/>
    <w:rsid w:val="00E12166"/>
    <w:rsid w:val="00E13E0E"/>
    <w:rsid w:val="00E14683"/>
    <w:rsid w:val="00E14723"/>
    <w:rsid w:val="00E16D69"/>
    <w:rsid w:val="00E16FE8"/>
    <w:rsid w:val="00E2226E"/>
    <w:rsid w:val="00E240E2"/>
    <w:rsid w:val="00E245E5"/>
    <w:rsid w:val="00E24ABC"/>
    <w:rsid w:val="00E32B30"/>
    <w:rsid w:val="00E33402"/>
    <w:rsid w:val="00E33EC7"/>
    <w:rsid w:val="00E3541B"/>
    <w:rsid w:val="00E35EB1"/>
    <w:rsid w:val="00E36335"/>
    <w:rsid w:val="00E37FA7"/>
    <w:rsid w:val="00E40F17"/>
    <w:rsid w:val="00E41166"/>
    <w:rsid w:val="00E41BF0"/>
    <w:rsid w:val="00E44701"/>
    <w:rsid w:val="00E451C3"/>
    <w:rsid w:val="00E4644B"/>
    <w:rsid w:val="00E50608"/>
    <w:rsid w:val="00E508D1"/>
    <w:rsid w:val="00E5119A"/>
    <w:rsid w:val="00E52E5F"/>
    <w:rsid w:val="00E53863"/>
    <w:rsid w:val="00E62AF3"/>
    <w:rsid w:val="00E64CF5"/>
    <w:rsid w:val="00E64EDA"/>
    <w:rsid w:val="00E6679C"/>
    <w:rsid w:val="00E66FE3"/>
    <w:rsid w:val="00E67365"/>
    <w:rsid w:val="00E71DB9"/>
    <w:rsid w:val="00E720B9"/>
    <w:rsid w:val="00E73128"/>
    <w:rsid w:val="00E74812"/>
    <w:rsid w:val="00E755E9"/>
    <w:rsid w:val="00E81A72"/>
    <w:rsid w:val="00E81FD4"/>
    <w:rsid w:val="00E85018"/>
    <w:rsid w:val="00E858D3"/>
    <w:rsid w:val="00E85B9D"/>
    <w:rsid w:val="00E86506"/>
    <w:rsid w:val="00E86865"/>
    <w:rsid w:val="00E874CF"/>
    <w:rsid w:val="00E90BFC"/>
    <w:rsid w:val="00E94C0F"/>
    <w:rsid w:val="00E94FD6"/>
    <w:rsid w:val="00E96C2E"/>
    <w:rsid w:val="00E97A4E"/>
    <w:rsid w:val="00EA1552"/>
    <w:rsid w:val="00EA1FDB"/>
    <w:rsid w:val="00EA222E"/>
    <w:rsid w:val="00EA2646"/>
    <w:rsid w:val="00EA456B"/>
    <w:rsid w:val="00EA4EA2"/>
    <w:rsid w:val="00EA60BD"/>
    <w:rsid w:val="00EA63B8"/>
    <w:rsid w:val="00EA656C"/>
    <w:rsid w:val="00EB021C"/>
    <w:rsid w:val="00EB160C"/>
    <w:rsid w:val="00EB25A4"/>
    <w:rsid w:val="00EB26DE"/>
    <w:rsid w:val="00EB56A9"/>
    <w:rsid w:val="00EB5AAA"/>
    <w:rsid w:val="00EB6368"/>
    <w:rsid w:val="00EB7F77"/>
    <w:rsid w:val="00EC0258"/>
    <w:rsid w:val="00EC0BCE"/>
    <w:rsid w:val="00EC0CDC"/>
    <w:rsid w:val="00EC19D9"/>
    <w:rsid w:val="00EC3B15"/>
    <w:rsid w:val="00EC4AF8"/>
    <w:rsid w:val="00EC52E6"/>
    <w:rsid w:val="00EC5E6C"/>
    <w:rsid w:val="00EC66CA"/>
    <w:rsid w:val="00ED25C4"/>
    <w:rsid w:val="00ED2A5A"/>
    <w:rsid w:val="00ED541F"/>
    <w:rsid w:val="00ED5500"/>
    <w:rsid w:val="00ED57E9"/>
    <w:rsid w:val="00ED6AAD"/>
    <w:rsid w:val="00ED6B43"/>
    <w:rsid w:val="00ED6C71"/>
    <w:rsid w:val="00ED7D58"/>
    <w:rsid w:val="00EE0077"/>
    <w:rsid w:val="00EE027B"/>
    <w:rsid w:val="00EE09BB"/>
    <w:rsid w:val="00EE2563"/>
    <w:rsid w:val="00EE43AC"/>
    <w:rsid w:val="00EE5782"/>
    <w:rsid w:val="00EE7229"/>
    <w:rsid w:val="00EF1B11"/>
    <w:rsid w:val="00EF298F"/>
    <w:rsid w:val="00EF3E8A"/>
    <w:rsid w:val="00EF4BC9"/>
    <w:rsid w:val="00EF5193"/>
    <w:rsid w:val="00EF59C2"/>
    <w:rsid w:val="00EF7AFA"/>
    <w:rsid w:val="00F01E32"/>
    <w:rsid w:val="00F01F2E"/>
    <w:rsid w:val="00F0252E"/>
    <w:rsid w:val="00F02DD9"/>
    <w:rsid w:val="00F03127"/>
    <w:rsid w:val="00F0445C"/>
    <w:rsid w:val="00F05419"/>
    <w:rsid w:val="00F058D7"/>
    <w:rsid w:val="00F05E73"/>
    <w:rsid w:val="00F061B1"/>
    <w:rsid w:val="00F067D5"/>
    <w:rsid w:val="00F11CAB"/>
    <w:rsid w:val="00F11FA7"/>
    <w:rsid w:val="00F12559"/>
    <w:rsid w:val="00F2452E"/>
    <w:rsid w:val="00F258B3"/>
    <w:rsid w:val="00F26024"/>
    <w:rsid w:val="00F30043"/>
    <w:rsid w:val="00F3164F"/>
    <w:rsid w:val="00F3170C"/>
    <w:rsid w:val="00F3200B"/>
    <w:rsid w:val="00F333C4"/>
    <w:rsid w:val="00F34C99"/>
    <w:rsid w:val="00F36C60"/>
    <w:rsid w:val="00F372A2"/>
    <w:rsid w:val="00F374AA"/>
    <w:rsid w:val="00F40214"/>
    <w:rsid w:val="00F40E07"/>
    <w:rsid w:val="00F4403B"/>
    <w:rsid w:val="00F4478F"/>
    <w:rsid w:val="00F44A0C"/>
    <w:rsid w:val="00F44B51"/>
    <w:rsid w:val="00F45806"/>
    <w:rsid w:val="00F47171"/>
    <w:rsid w:val="00F47AED"/>
    <w:rsid w:val="00F63997"/>
    <w:rsid w:val="00F640C3"/>
    <w:rsid w:val="00F64982"/>
    <w:rsid w:val="00F64CDF"/>
    <w:rsid w:val="00F67C30"/>
    <w:rsid w:val="00F70CFA"/>
    <w:rsid w:val="00F73869"/>
    <w:rsid w:val="00F74931"/>
    <w:rsid w:val="00F755D3"/>
    <w:rsid w:val="00F7747A"/>
    <w:rsid w:val="00F77AD1"/>
    <w:rsid w:val="00F82582"/>
    <w:rsid w:val="00F82646"/>
    <w:rsid w:val="00F8399A"/>
    <w:rsid w:val="00F83C6D"/>
    <w:rsid w:val="00F841D0"/>
    <w:rsid w:val="00F851F1"/>
    <w:rsid w:val="00F86350"/>
    <w:rsid w:val="00F867A1"/>
    <w:rsid w:val="00F90BAE"/>
    <w:rsid w:val="00F910F6"/>
    <w:rsid w:val="00F9179F"/>
    <w:rsid w:val="00F9253C"/>
    <w:rsid w:val="00F92F05"/>
    <w:rsid w:val="00F94D2E"/>
    <w:rsid w:val="00F952FD"/>
    <w:rsid w:val="00F96448"/>
    <w:rsid w:val="00F96CDE"/>
    <w:rsid w:val="00FA33C6"/>
    <w:rsid w:val="00FA3A65"/>
    <w:rsid w:val="00FA3B2E"/>
    <w:rsid w:val="00FA3FCE"/>
    <w:rsid w:val="00FA61A9"/>
    <w:rsid w:val="00FA622E"/>
    <w:rsid w:val="00FA74D6"/>
    <w:rsid w:val="00FB15C9"/>
    <w:rsid w:val="00FB24AE"/>
    <w:rsid w:val="00FB27E2"/>
    <w:rsid w:val="00FB2D2B"/>
    <w:rsid w:val="00FC2A55"/>
    <w:rsid w:val="00FC665F"/>
    <w:rsid w:val="00FC66B6"/>
    <w:rsid w:val="00FC68B3"/>
    <w:rsid w:val="00FC77DC"/>
    <w:rsid w:val="00FD01B5"/>
    <w:rsid w:val="00FD1AE1"/>
    <w:rsid w:val="00FD1D72"/>
    <w:rsid w:val="00FD23E7"/>
    <w:rsid w:val="00FD27FB"/>
    <w:rsid w:val="00FD2ABD"/>
    <w:rsid w:val="00FD4D4D"/>
    <w:rsid w:val="00FD58F6"/>
    <w:rsid w:val="00FD5FEB"/>
    <w:rsid w:val="00FE1E91"/>
    <w:rsid w:val="00FE293D"/>
    <w:rsid w:val="00FE2AF3"/>
    <w:rsid w:val="00FE35ED"/>
    <w:rsid w:val="00FE5856"/>
    <w:rsid w:val="00FE6A6F"/>
    <w:rsid w:val="00FE76F9"/>
    <w:rsid w:val="00FF1539"/>
    <w:rsid w:val="00FF1B3B"/>
    <w:rsid w:val="00FF1D47"/>
    <w:rsid w:val="00FF2629"/>
    <w:rsid w:val="00FF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a">
    <w:name w:val="Normal"/>
    <w:qFormat/>
    <w:rsid w:val="00E81FD4"/>
    <w:pPr>
      <w:spacing w:before="100" w:beforeAutospacing="1" w:afterLines="120"/>
      <w:jc w:val="both"/>
    </w:pPr>
    <w:rPr>
      <w:rFonts w:ascii="Times New Roman" w:hAnsi="Times New Roman"/>
      <w:sz w:val="24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2D5DF3"/>
    <w:pPr>
      <w:keepNext/>
      <w:keepLines/>
      <w:numPr>
        <w:numId w:val="1"/>
      </w:numPr>
      <w:spacing w:beforeLines="200" w:beforeAutospacing="0"/>
      <w:jc w:val="center"/>
      <w:outlineLvl w:val="0"/>
    </w:pPr>
    <w:rPr>
      <w:rFonts w:eastAsia="Times New Roman"/>
      <w:b/>
      <w:szCs w:val="32"/>
    </w:rPr>
  </w:style>
  <w:style w:type="paragraph" w:styleId="2">
    <w:name w:val="heading 2"/>
    <w:basedOn w:val="a"/>
    <w:link w:val="20"/>
    <w:uiPriority w:val="9"/>
    <w:qFormat/>
    <w:rsid w:val="006E65B0"/>
    <w:pPr>
      <w:numPr>
        <w:ilvl w:val="1"/>
        <w:numId w:val="1"/>
      </w:numPr>
      <w:spacing w:before="0" w:beforeAutospacing="0"/>
      <w:ind w:left="142"/>
      <w:outlineLvl w:val="1"/>
    </w:pPr>
    <w:rPr>
      <w:rFonts w:eastAsia="Times New Roman"/>
      <w:bCs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E65B0"/>
    <w:pPr>
      <w:numPr>
        <w:ilvl w:val="2"/>
        <w:numId w:val="1"/>
      </w:numPr>
      <w:spacing w:before="0" w:beforeAutospacing="0"/>
      <w:ind w:left="1418"/>
      <w:outlineLvl w:val="2"/>
    </w:pPr>
    <w:rPr>
      <w:rFonts w:eastAsia="Times New Roman"/>
      <w:bCs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86506"/>
    <w:pPr>
      <w:numPr>
        <w:ilvl w:val="3"/>
        <w:numId w:val="1"/>
      </w:numPr>
      <w:spacing w:before="0" w:beforeAutospacing="0"/>
      <w:outlineLvl w:val="3"/>
    </w:pPr>
    <w:rPr>
      <w:rFonts w:eastAsia="Times New Roman"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37369"/>
    <w:pPr>
      <w:keepNext/>
      <w:keepLines/>
      <w:numPr>
        <w:ilvl w:val="4"/>
        <w:numId w:val="1"/>
      </w:numPr>
      <w:spacing w:before="40"/>
      <w:outlineLvl w:val="4"/>
    </w:pPr>
    <w:rPr>
      <w:rFonts w:ascii="Cambria" w:eastAsia="Times New Roman" w:hAnsi="Cambria"/>
      <w:color w:val="365F91"/>
    </w:rPr>
  </w:style>
  <w:style w:type="paragraph" w:styleId="6">
    <w:name w:val="heading 6"/>
    <w:basedOn w:val="a"/>
    <w:next w:val="a"/>
    <w:link w:val="60"/>
    <w:uiPriority w:val="9"/>
    <w:qFormat/>
    <w:rsid w:val="00437369"/>
    <w:pPr>
      <w:keepNext/>
      <w:keepLines/>
      <w:numPr>
        <w:ilvl w:val="5"/>
        <w:numId w:val="1"/>
      </w:numPr>
      <w:spacing w:before="40"/>
      <w:outlineLvl w:val="5"/>
    </w:pPr>
    <w:rPr>
      <w:rFonts w:ascii="Cambria" w:eastAsia="Times New Roman" w:hAnsi="Cambria"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437369"/>
    <w:pPr>
      <w:keepNext/>
      <w:keepLines/>
      <w:numPr>
        <w:ilvl w:val="6"/>
        <w:numId w:val="1"/>
      </w:numPr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qFormat/>
    <w:rsid w:val="00437369"/>
    <w:pPr>
      <w:keepNext/>
      <w:keepLines/>
      <w:numPr>
        <w:ilvl w:val="7"/>
        <w:numId w:val="1"/>
      </w:numPr>
      <w:spacing w:before="4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qFormat/>
    <w:rsid w:val="00437369"/>
    <w:pPr>
      <w:keepNext/>
      <w:keepLines/>
      <w:numPr>
        <w:ilvl w:val="8"/>
        <w:numId w:val="1"/>
      </w:numPr>
      <w:spacing w:before="4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6E65B0"/>
    <w:rPr>
      <w:rFonts w:ascii="Times New Roman" w:eastAsia="Times New Roman" w:hAnsi="Times New Roman"/>
      <w:bCs/>
      <w:sz w:val="24"/>
      <w:szCs w:val="27"/>
      <w:lang w:val="uk-UA"/>
    </w:rPr>
  </w:style>
  <w:style w:type="character" w:customStyle="1" w:styleId="20">
    <w:name w:val="Заголовок 2 Знак"/>
    <w:link w:val="2"/>
    <w:uiPriority w:val="9"/>
    <w:rsid w:val="006E65B0"/>
    <w:rPr>
      <w:rFonts w:ascii="Times New Roman" w:eastAsia="Times New Roman" w:hAnsi="Times New Roman"/>
      <w:bCs/>
      <w:sz w:val="24"/>
      <w:szCs w:val="36"/>
      <w:lang w:val="uk-UA"/>
    </w:rPr>
  </w:style>
  <w:style w:type="paragraph" w:customStyle="1" w:styleId="1-21">
    <w:name w:val="Средняя сетка 1 - Акцент 21"/>
    <w:basedOn w:val="a"/>
    <w:uiPriority w:val="34"/>
    <w:qFormat/>
    <w:rsid w:val="002F0DA6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Cs w:val="24"/>
      <w:lang w:eastAsia="ru-RU"/>
    </w:rPr>
  </w:style>
  <w:style w:type="paragraph" w:styleId="a3">
    <w:name w:val="Normal (Web)"/>
    <w:basedOn w:val="a"/>
    <w:uiPriority w:val="99"/>
    <w:unhideWhenUsed/>
    <w:rsid w:val="00614462"/>
    <w:pPr>
      <w:spacing w:after="100" w:afterAutospacing="1"/>
    </w:pPr>
    <w:rPr>
      <w:rFonts w:eastAsia="Times New Roman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97E30"/>
    <w:pPr>
      <w:tabs>
        <w:tab w:val="center" w:pos="4677"/>
        <w:tab w:val="right" w:pos="9355"/>
      </w:tabs>
    </w:pPr>
    <w:rPr>
      <w:rFonts w:eastAsia="Times New Roman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697E3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rsid w:val="00A559DA"/>
  </w:style>
  <w:style w:type="paragraph" w:styleId="a6">
    <w:name w:val="footer"/>
    <w:basedOn w:val="a"/>
    <w:link w:val="a7"/>
    <w:uiPriority w:val="99"/>
    <w:unhideWhenUsed/>
    <w:rsid w:val="00F054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5419"/>
  </w:style>
  <w:style w:type="paragraph" w:styleId="a8">
    <w:name w:val="Balloon Text"/>
    <w:basedOn w:val="a"/>
    <w:link w:val="a9"/>
    <w:uiPriority w:val="99"/>
    <w:semiHidden/>
    <w:unhideWhenUsed/>
    <w:rsid w:val="005F77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F77BB"/>
    <w:rPr>
      <w:rFonts w:ascii="Tahoma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CA268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A2685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CA268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2685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CA2685"/>
    <w:rPr>
      <w:b/>
      <w:bCs/>
      <w:sz w:val="20"/>
      <w:szCs w:val="20"/>
    </w:rPr>
  </w:style>
  <w:style w:type="character" w:customStyle="1" w:styleId="40">
    <w:name w:val="Заголовок 4 Знак"/>
    <w:link w:val="4"/>
    <w:uiPriority w:val="9"/>
    <w:rsid w:val="00E86506"/>
    <w:rPr>
      <w:rFonts w:ascii="Times New Roman" w:eastAsia="Times New Roman" w:hAnsi="Times New Roman"/>
      <w:bCs/>
      <w:sz w:val="28"/>
      <w:szCs w:val="28"/>
      <w:lang w:val="uk-UA"/>
    </w:rPr>
  </w:style>
  <w:style w:type="character" w:customStyle="1" w:styleId="10">
    <w:name w:val="Заголовок 1 Знак"/>
    <w:link w:val="1"/>
    <w:uiPriority w:val="9"/>
    <w:rsid w:val="002D5DF3"/>
    <w:rPr>
      <w:rFonts w:ascii="Times New Roman" w:eastAsia="Times New Roman" w:hAnsi="Times New Roman"/>
      <w:b/>
      <w:sz w:val="24"/>
      <w:szCs w:val="32"/>
      <w:lang w:val="uk-UA" w:eastAsia="en-US"/>
    </w:rPr>
  </w:style>
  <w:style w:type="character" w:customStyle="1" w:styleId="50">
    <w:name w:val="Заголовок 5 Знак"/>
    <w:link w:val="5"/>
    <w:uiPriority w:val="9"/>
    <w:rsid w:val="00437369"/>
    <w:rPr>
      <w:rFonts w:ascii="Cambria" w:eastAsia="Times New Roman" w:hAnsi="Cambria"/>
      <w:color w:val="365F91"/>
      <w:sz w:val="24"/>
      <w:szCs w:val="22"/>
      <w:lang w:val="uk-UA" w:eastAsia="en-US"/>
    </w:rPr>
  </w:style>
  <w:style w:type="character" w:customStyle="1" w:styleId="60">
    <w:name w:val="Заголовок 6 Знак"/>
    <w:link w:val="6"/>
    <w:uiPriority w:val="9"/>
    <w:rsid w:val="00437369"/>
    <w:rPr>
      <w:rFonts w:ascii="Cambria" w:eastAsia="Times New Roman" w:hAnsi="Cambria"/>
      <w:color w:val="243F60"/>
      <w:sz w:val="24"/>
      <w:szCs w:val="22"/>
      <w:lang w:val="uk-UA" w:eastAsia="en-US"/>
    </w:rPr>
  </w:style>
  <w:style w:type="character" w:customStyle="1" w:styleId="70">
    <w:name w:val="Заголовок 7 Знак"/>
    <w:link w:val="7"/>
    <w:uiPriority w:val="9"/>
    <w:rsid w:val="00437369"/>
    <w:rPr>
      <w:rFonts w:ascii="Cambria" w:eastAsia="Times New Roman" w:hAnsi="Cambria"/>
      <w:i/>
      <w:iCs/>
      <w:color w:val="243F60"/>
      <w:sz w:val="24"/>
      <w:szCs w:val="22"/>
      <w:lang w:val="uk-UA" w:eastAsia="en-US"/>
    </w:rPr>
  </w:style>
  <w:style w:type="character" w:customStyle="1" w:styleId="80">
    <w:name w:val="Заголовок 8 Знак"/>
    <w:link w:val="8"/>
    <w:uiPriority w:val="9"/>
    <w:rsid w:val="00437369"/>
    <w:rPr>
      <w:rFonts w:ascii="Cambria" w:eastAsia="Times New Roman" w:hAnsi="Cambria"/>
      <w:color w:val="272727"/>
      <w:sz w:val="21"/>
      <w:szCs w:val="21"/>
      <w:lang w:val="uk-UA" w:eastAsia="en-US"/>
    </w:rPr>
  </w:style>
  <w:style w:type="character" w:customStyle="1" w:styleId="90">
    <w:name w:val="Заголовок 9 Знак"/>
    <w:link w:val="9"/>
    <w:uiPriority w:val="9"/>
    <w:rsid w:val="00437369"/>
    <w:rPr>
      <w:rFonts w:ascii="Cambria" w:eastAsia="Times New Roman" w:hAnsi="Cambria"/>
      <w:i/>
      <w:iCs/>
      <w:color w:val="272727"/>
      <w:sz w:val="21"/>
      <w:szCs w:val="21"/>
      <w:lang w:val="uk-UA" w:eastAsia="en-US"/>
    </w:rPr>
  </w:style>
  <w:style w:type="paragraph" w:styleId="af">
    <w:name w:val="Plain Text"/>
    <w:basedOn w:val="a"/>
    <w:link w:val="af0"/>
    <w:uiPriority w:val="99"/>
    <w:unhideWhenUsed/>
    <w:rsid w:val="00104229"/>
    <w:pPr>
      <w:spacing w:before="0" w:beforeAutospacing="0" w:afterLines="0"/>
      <w:jc w:val="left"/>
    </w:pPr>
    <w:rPr>
      <w:rFonts w:ascii="Calibri" w:hAnsi="Calibri"/>
      <w:szCs w:val="21"/>
      <w:lang w:val="en-US"/>
    </w:rPr>
  </w:style>
  <w:style w:type="character" w:customStyle="1" w:styleId="af0">
    <w:name w:val="Текст Знак"/>
    <w:link w:val="af"/>
    <w:uiPriority w:val="99"/>
    <w:rsid w:val="00104229"/>
    <w:rPr>
      <w:rFonts w:ascii="Calibri" w:hAnsi="Calibri"/>
      <w:sz w:val="24"/>
      <w:szCs w:val="21"/>
      <w:lang w:val="en-US"/>
    </w:rPr>
  </w:style>
  <w:style w:type="character" w:styleId="af1">
    <w:name w:val="Hyperlink"/>
    <w:uiPriority w:val="99"/>
    <w:unhideWhenUsed/>
    <w:rsid w:val="006D40D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40DD"/>
  </w:style>
  <w:style w:type="paragraph" w:customStyle="1" w:styleId="2-21">
    <w:name w:val="Средний список 2 - Акцент 21"/>
    <w:hidden/>
    <w:uiPriority w:val="99"/>
    <w:semiHidden/>
    <w:rsid w:val="004C78B0"/>
    <w:rPr>
      <w:rFonts w:ascii="Times New Roman" w:hAnsi="Times New Roman"/>
      <w:sz w:val="24"/>
      <w:szCs w:val="22"/>
      <w:lang w:val="uk-UA" w:eastAsia="en-US"/>
    </w:rPr>
  </w:style>
  <w:style w:type="paragraph" w:customStyle="1" w:styleId="p1">
    <w:name w:val="p1"/>
    <w:basedOn w:val="a"/>
    <w:rsid w:val="00D3410C"/>
    <w:pPr>
      <w:spacing w:before="75" w:beforeAutospacing="0" w:afterLines="0"/>
    </w:pPr>
    <w:rPr>
      <w:sz w:val="18"/>
      <w:szCs w:val="18"/>
      <w:lang w:val="ru-RU" w:eastAsia="ru-RU"/>
    </w:rPr>
  </w:style>
  <w:style w:type="paragraph" w:styleId="af2">
    <w:name w:val="Revision"/>
    <w:hidden/>
    <w:uiPriority w:val="62"/>
    <w:semiHidden/>
    <w:rsid w:val="0061402A"/>
    <w:rPr>
      <w:rFonts w:ascii="Times New Roman" w:hAnsi="Times New Roman"/>
      <w:sz w:val="24"/>
      <w:szCs w:val="22"/>
      <w:lang w:val="uk-UA" w:eastAsia="en-US"/>
    </w:rPr>
  </w:style>
  <w:style w:type="paragraph" w:customStyle="1" w:styleId="StyleZakonu">
    <w:name w:val="StyleZakonu"/>
    <w:basedOn w:val="a"/>
    <w:link w:val="StyleZakonu0"/>
    <w:rsid w:val="00515E64"/>
    <w:pPr>
      <w:spacing w:before="0" w:beforeAutospacing="0" w:afterLines="0" w:line="220" w:lineRule="exact"/>
      <w:ind w:firstLine="284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515E64"/>
    <w:rPr>
      <w:rFonts w:ascii="Times New Roman" w:eastAsia="Times New Roman" w:hAnsi="Times New Roman"/>
      <w:lang w:val="uk-UA"/>
    </w:rPr>
  </w:style>
  <w:style w:type="table" w:styleId="af3">
    <w:name w:val="Table Grid"/>
    <w:basedOn w:val="a1"/>
    <w:uiPriority w:val="59"/>
    <w:rsid w:val="00261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A6763F"/>
    <w:rPr>
      <w:color w:val="808080"/>
      <w:shd w:val="clear" w:color="auto" w:fill="E6E6E6"/>
    </w:rPr>
  </w:style>
  <w:style w:type="paragraph" w:styleId="af4">
    <w:name w:val="List Paragraph"/>
    <w:basedOn w:val="a"/>
    <w:uiPriority w:val="34"/>
    <w:qFormat/>
    <w:rsid w:val="0036522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640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Lines="0"/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4075"/>
    <w:rPr>
      <w:rFonts w:ascii="Courier New" w:eastAsia="Times New Roman" w:hAnsi="Courier New" w:cs="Courier New"/>
      <w:lang w:val="uk-UA" w:eastAsia="uk-UA"/>
    </w:rPr>
  </w:style>
  <w:style w:type="paragraph" w:customStyle="1" w:styleId="rvps2">
    <w:name w:val="rvps2"/>
    <w:basedOn w:val="a"/>
    <w:rsid w:val="00DA43A0"/>
    <w:pPr>
      <w:spacing w:afterLines="0" w:afterAutospacing="1"/>
      <w:jc w:val="left"/>
    </w:pPr>
    <w:rPr>
      <w:rFonts w:eastAsia="Times New Roman"/>
      <w:szCs w:val="24"/>
      <w:lang w:eastAsia="uk-UA"/>
    </w:rPr>
  </w:style>
  <w:style w:type="character" w:customStyle="1" w:styleId="21">
    <w:name w:val="Основной текст (2)_"/>
    <w:basedOn w:val="a0"/>
    <w:link w:val="22"/>
    <w:locked/>
    <w:rsid w:val="00DA43A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43A0"/>
    <w:pPr>
      <w:widowControl w:val="0"/>
      <w:shd w:val="clear" w:color="auto" w:fill="FFFFFF"/>
      <w:spacing w:before="360" w:beforeAutospacing="0" w:afterLines="0" w:line="322" w:lineRule="exact"/>
      <w:ind w:firstLine="48"/>
    </w:pPr>
    <w:rPr>
      <w:rFonts w:eastAsia="Times New Roman"/>
      <w:sz w:val="28"/>
      <w:szCs w:val="28"/>
      <w:lang w:val="ru-RU" w:eastAsia="ru-RU"/>
    </w:rPr>
  </w:style>
  <w:style w:type="character" w:customStyle="1" w:styleId="st">
    <w:name w:val="st"/>
    <w:basedOn w:val="a0"/>
    <w:rsid w:val="00DA43A0"/>
  </w:style>
  <w:style w:type="character" w:styleId="af5">
    <w:name w:val="Emphasis"/>
    <w:basedOn w:val="a0"/>
    <w:uiPriority w:val="20"/>
    <w:qFormat/>
    <w:rsid w:val="00DA43A0"/>
    <w:rPr>
      <w:i/>
      <w:iCs/>
    </w:rPr>
  </w:style>
  <w:style w:type="character" w:customStyle="1" w:styleId="rvts46">
    <w:name w:val="rvts46"/>
    <w:basedOn w:val="a0"/>
    <w:rsid w:val="008E4923"/>
  </w:style>
  <w:style w:type="character" w:customStyle="1" w:styleId="rvts9">
    <w:name w:val="rvts9"/>
    <w:basedOn w:val="a0"/>
    <w:rsid w:val="00392962"/>
  </w:style>
  <w:style w:type="character" w:styleId="af6">
    <w:name w:val="Strong"/>
    <w:basedOn w:val="a0"/>
    <w:uiPriority w:val="22"/>
    <w:qFormat/>
    <w:rsid w:val="00977437"/>
    <w:rPr>
      <w:b/>
      <w:bCs/>
    </w:rPr>
  </w:style>
  <w:style w:type="paragraph" w:customStyle="1" w:styleId="rvps6">
    <w:name w:val="rvps6"/>
    <w:basedOn w:val="a"/>
    <w:rsid w:val="0087554D"/>
    <w:pPr>
      <w:spacing w:afterLines="0" w:afterAutospacing="1"/>
      <w:jc w:val="left"/>
    </w:pPr>
    <w:rPr>
      <w:rFonts w:eastAsia="Times New Roman"/>
      <w:szCs w:val="24"/>
      <w:lang w:eastAsia="uk-UA"/>
    </w:rPr>
  </w:style>
  <w:style w:type="character" w:customStyle="1" w:styleId="rvts23">
    <w:name w:val="rvts23"/>
    <w:basedOn w:val="a0"/>
    <w:rsid w:val="0087554D"/>
  </w:style>
  <w:style w:type="character" w:styleId="af7">
    <w:name w:val="FollowedHyperlink"/>
    <w:basedOn w:val="a0"/>
    <w:uiPriority w:val="99"/>
    <w:semiHidden/>
    <w:unhideWhenUsed/>
    <w:rsid w:val="00243200"/>
    <w:rPr>
      <w:color w:val="800080"/>
      <w:u w:val="single"/>
    </w:rPr>
  </w:style>
  <w:style w:type="paragraph" w:customStyle="1" w:styleId="msonormal0">
    <w:name w:val="msonormal"/>
    <w:basedOn w:val="a"/>
    <w:rsid w:val="00243200"/>
    <w:pPr>
      <w:spacing w:afterLines="0" w:afterAutospacing="1"/>
      <w:jc w:val="left"/>
    </w:pPr>
    <w:rPr>
      <w:rFonts w:eastAsia="Times New Roman"/>
      <w:szCs w:val="24"/>
      <w:lang w:eastAsia="uk-UA"/>
    </w:rPr>
  </w:style>
  <w:style w:type="paragraph" w:customStyle="1" w:styleId="xl68">
    <w:name w:val="xl68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afterLines="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69">
    <w:name w:val="xl69"/>
    <w:basedOn w:val="a"/>
    <w:rsid w:val="00243200"/>
    <w:pPr>
      <w:spacing w:afterLines="0" w:afterAutospacing="1"/>
      <w:jc w:val="left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70">
    <w:name w:val="xl70"/>
    <w:basedOn w:val="a"/>
    <w:rsid w:val="00243200"/>
    <w:pPr>
      <w:spacing w:afterLines="0" w:afterAutospacing="1"/>
      <w:jc w:val="left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1">
    <w:name w:val="xl71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2">
    <w:name w:val="xl72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73">
    <w:name w:val="xl73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afterLines="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uk-UA"/>
    </w:rPr>
  </w:style>
  <w:style w:type="paragraph" w:customStyle="1" w:styleId="xl74">
    <w:name w:val="xl74"/>
    <w:basedOn w:val="a"/>
    <w:rsid w:val="00243200"/>
    <w:pPr>
      <w:spacing w:afterLines="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75">
    <w:name w:val="xl75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76">
    <w:name w:val="xl76"/>
    <w:basedOn w:val="a"/>
    <w:rsid w:val="00243200"/>
    <w:pPr>
      <w:spacing w:afterLines="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77">
    <w:name w:val="xl77"/>
    <w:basedOn w:val="a"/>
    <w:rsid w:val="00243200"/>
    <w:pPr>
      <w:spacing w:afterLines="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78">
    <w:name w:val="xl78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79">
    <w:name w:val="xl79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80">
    <w:name w:val="xl80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81">
    <w:name w:val="xl81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82">
    <w:name w:val="xl82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83">
    <w:name w:val="xl83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84">
    <w:name w:val="xl84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85">
    <w:name w:val="xl85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left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86">
    <w:name w:val="xl86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87">
    <w:name w:val="xl87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88">
    <w:name w:val="xl88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89">
    <w:name w:val="xl89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90">
    <w:name w:val="xl90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91">
    <w:name w:val="xl91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afterLines="0" w:afterAutospacing="1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92">
    <w:name w:val="xl92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afterLines="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uk-UA"/>
    </w:rPr>
  </w:style>
  <w:style w:type="paragraph" w:customStyle="1" w:styleId="xl93">
    <w:name w:val="xl93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94">
    <w:name w:val="xl94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95">
    <w:name w:val="xl95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afterLines="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96">
    <w:name w:val="xl96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97">
    <w:name w:val="xl97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98">
    <w:name w:val="xl98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afterLines="0" w:afterAutospacing="1"/>
      <w:jc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99">
    <w:name w:val="xl99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afterLines="0" w:afterAutospacing="1"/>
      <w:jc w:val="center"/>
    </w:pPr>
    <w:rPr>
      <w:rFonts w:ascii="Arial" w:eastAsia="Times New Roman" w:hAnsi="Arial" w:cs="Arial"/>
      <w:sz w:val="20"/>
      <w:szCs w:val="20"/>
      <w:lang w:eastAsia="uk-UA"/>
    </w:rPr>
  </w:style>
  <w:style w:type="paragraph" w:customStyle="1" w:styleId="xl100">
    <w:name w:val="xl100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01">
    <w:name w:val="xl101"/>
    <w:basedOn w:val="a"/>
    <w:rsid w:val="00243200"/>
    <w:pPr>
      <w:spacing w:afterLines="0" w:afterAutospacing="1"/>
      <w:jc w:val="center"/>
      <w:textAlignment w:val="center"/>
    </w:pPr>
    <w:rPr>
      <w:rFonts w:ascii="Arial" w:eastAsia="Times New Roman" w:hAnsi="Arial" w:cs="Arial"/>
      <w:b/>
      <w:bCs/>
      <w:color w:val="365F91"/>
      <w:szCs w:val="24"/>
      <w:lang w:eastAsia="uk-UA"/>
    </w:rPr>
  </w:style>
  <w:style w:type="paragraph" w:customStyle="1" w:styleId="xl102">
    <w:name w:val="xl102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03">
    <w:name w:val="xl103"/>
    <w:basedOn w:val="a"/>
    <w:rsid w:val="002432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04">
    <w:name w:val="xl104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05">
    <w:name w:val="xl105"/>
    <w:basedOn w:val="a"/>
    <w:rsid w:val="002432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06">
    <w:name w:val="xl106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107">
    <w:name w:val="xl107"/>
    <w:basedOn w:val="a"/>
    <w:rsid w:val="002432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uk-UA"/>
    </w:rPr>
  </w:style>
  <w:style w:type="paragraph" w:customStyle="1" w:styleId="xl108">
    <w:name w:val="xl108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09">
    <w:name w:val="xl109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10">
    <w:name w:val="xl110"/>
    <w:basedOn w:val="a"/>
    <w:rsid w:val="002432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111">
    <w:name w:val="xl111"/>
    <w:basedOn w:val="a"/>
    <w:rsid w:val="002432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afterLines="0" w:afterAutospacing="1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0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8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2C32-F389-4901-B03F-D071267E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153</Pages>
  <Words>141908</Words>
  <Characters>80888</Characters>
  <Application>Microsoft Office Word</Application>
  <DocSecurity>0</DocSecurity>
  <Lines>674</Lines>
  <Paragraphs>444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VKP</Company>
  <LinksUpToDate>false</LinksUpToDate>
  <CharactersWithSpaces>222352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Дубінко</dc:creator>
  <cp:lastModifiedBy>Лариса Бардаченко (VRU-GAMEMAX2-03 - l.bardachenko)</cp:lastModifiedBy>
  <cp:revision>3</cp:revision>
  <cp:lastPrinted>2020-11-24T13:58:00Z</cp:lastPrinted>
  <dcterms:created xsi:type="dcterms:W3CDTF">2020-12-01T08:00:00Z</dcterms:created>
  <dcterms:modified xsi:type="dcterms:W3CDTF">2020-12-01T08:01:00Z</dcterms:modified>
</cp:coreProperties>
</file>